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6156E" w14:textId="6C80A705" w:rsidR="009D694F" w:rsidRDefault="009D694F" w:rsidP="00AC40D5">
      <w:pPr>
        <w:pStyle w:val="Heading2"/>
      </w:pPr>
      <w:r>
        <w:t>Opening Thoughts</w:t>
      </w:r>
    </w:p>
    <w:p w14:paraId="67260830" w14:textId="77777777" w:rsidR="005E34CD" w:rsidRDefault="005E34CD" w:rsidP="005E34CD"/>
    <w:p w14:paraId="3914F90C" w14:textId="4841E67A" w:rsidR="005E34CD" w:rsidRDefault="005E34CD" w:rsidP="005E34CD">
      <w:r>
        <w:t>Options for Answering Warming Advantages —</w:t>
      </w:r>
    </w:p>
    <w:p w14:paraId="1CFA4551" w14:textId="1433FCF6" w:rsidR="005E34CD" w:rsidRDefault="003312E8" w:rsidP="005E34CD">
      <w:r>
        <w:t>Solvency attacks — not enough, alt. causes, necessary vs. sufficient, etc.</w:t>
      </w:r>
    </w:p>
    <w:p w14:paraId="755E4742" w14:textId="16D713D8" w:rsidR="003312E8" w:rsidRDefault="003312E8" w:rsidP="005E34CD">
      <w:r>
        <w:t>Impact attacks — NBD, we can adapt, etc.</w:t>
      </w:r>
    </w:p>
    <w:p w14:paraId="7E3EA6D0" w14:textId="677D426B" w:rsidR="003312E8" w:rsidRPr="005E34CD" w:rsidRDefault="003312E8" w:rsidP="005E34CD">
      <w:r>
        <w:t xml:space="preserve">Science attacks — not real, not human-caused, etc. </w:t>
      </w:r>
    </w:p>
    <w:p w14:paraId="17AD4018" w14:textId="77777777" w:rsidR="009D694F" w:rsidRDefault="009D694F" w:rsidP="009D694F"/>
    <w:p w14:paraId="24D2FA73" w14:textId="77777777" w:rsidR="002E613D" w:rsidRDefault="009D694F" w:rsidP="009D694F">
      <w:proofErr w:type="spellStart"/>
      <w:r>
        <w:t>Lukewarmers</w:t>
      </w:r>
      <w:proofErr w:type="spellEnd"/>
      <w:r>
        <w:t xml:space="preserve"> vs. Skeptics — </w:t>
      </w:r>
    </w:p>
    <w:p w14:paraId="4F6CB230" w14:textId="39D3768C" w:rsidR="008A6F29" w:rsidRDefault="008A6F29" w:rsidP="009D694F">
      <w:r w:rsidRPr="008A6F29">
        <w:t>https://www.theguardian.com/science/2015/may/03/climate-change-scepticism-denial-lukewarmers</w:t>
      </w:r>
    </w:p>
    <w:p w14:paraId="73415BB0" w14:textId="3BA711E9" w:rsidR="009D694F" w:rsidRDefault="002E613D" w:rsidP="009D694F">
      <w:hyperlink r:id="rId7" w:history="1">
        <w:r w:rsidRPr="000634BA">
          <w:rPr>
            <w:rStyle w:val="Hyperlink"/>
          </w:rPr>
          <w:t>http://www.globalwarming.org/2015/01/22/lukewarmer-matt-ridley-on-how-to-debate-climate-change/</w:t>
        </w:r>
      </w:hyperlink>
    </w:p>
    <w:p w14:paraId="1C63015A" w14:textId="4817EAF0" w:rsidR="002E613D" w:rsidRDefault="002E613D" w:rsidP="009D694F">
      <w:hyperlink r:id="rId8" w:history="1">
        <w:r w:rsidRPr="000634BA">
          <w:rPr>
            <w:rStyle w:val="Hyperlink"/>
          </w:rPr>
          <w:t>https://www.theguardian.com/environment/climate-consensus-97-per-cent/2015/may/13/lukewarmers-the-third-stage-of-climate-denial</w:t>
        </w:r>
      </w:hyperlink>
    </w:p>
    <w:p w14:paraId="0FD580B4" w14:textId="77777777" w:rsidR="00B258D1" w:rsidRDefault="00B258D1" w:rsidP="009D694F"/>
    <w:p w14:paraId="0CB737A9" w14:textId="65043D6F" w:rsidR="00B258D1" w:rsidRDefault="00B258D1" w:rsidP="009D694F">
      <w:r>
        <w:t>The Importance of Specific Evidence —</w:t>
      </w:r>
    </w:p>
    <w:p w14:paraId="3A87F1A5" w14:textId="77777777" w:rsidR="00A47B7E" w:rsidRDefault="00A47B7E" w:rsidP="009D694F">
      <w:proofErr w:type="spellStart"/>
      <w:r>
        <w:t>Happer</w:t>
      </w:r>
      <w:proofErr w:type="spellEnd"/>
      <w:r>
        <w:t xml:space="preserve">: </w:t>
      </w:r>
      <w:r w:rsidRPr="00A47B7E">
        <w:t xml:space="preserve">https://www.theguardian.com/environment/2015/dec/08/greenpeace-exposes-sceptics-cast-doubt-climate-science </w:t>
      </w:r>
    </w:p>
    <w:p w14:paraId="6BDEFFB2" w14:textId="45202A2F" w:rsidR="00B258D1" w:rsidRDefault="00A47B7E" w:rsidP="009D694F">
      <w:r w:rsidRPr="00A47B7E">
        <w:t>Mendelsohn</w:t>
      </w:r>
      <w:r>
        <w:t xml:space="preserve">: </w:t>
      </w:r>
      <w:hyperlink r:id="rId9" w:history="1">
        <w:r w:rsidR="00B258D1" w:rsidRPr="000634BA">
          <w:rPr>
            <w:rStyle w:val="Hyperlink"/>
          </w:rPr>
          <w:t>http://thinkprogress.org/climate/2009/01/11/203535/voodoo-economists-robert-mendelsohn/</w:t>
        </w:r>
      </w:hyperlink>
    </w:p>
    <w:p w14:paraId="1E94490B" w14:textId="6B241118" w:rsidR="009D694F" w:rsidRDefault="00332DC6" w:rsidP="009D694F">
      <w:r>
        <w:t xml:space="preserve">Evans: </w:t>
      </w:r>
      <w:hyperlink r:id="rId10" w:history="1">
        <w:r w:rsidRPr="000634BA">
          <w:rPr>
            <w:rStyle w:val="Hyperlink"/>
          </w:rPr>
          <w:t>https://debunkingdenialism.com/2012/06/23/a-torrent-of-errors-in-david-evans-case-against-global-warming/</w:t>
        </w:r>
      </w:hyperlink>
    </w:p>
    <w:p w14:paraId="200A2F27" w14:textId="08DC0CC0" w:rsidR="00332DC6" w:rsidRDefault="00BF02E9" w:rsidP="009D694F">
      <w:r>
        <w:t xml:space="preserve">Spencer: </w:t>
      </w:r>
      <w:hyperlink r:id="rId11" w:history="1">
        <w:r w:rsidRPr="000634BA">
          <w:rPr>
            <w:rStyle w:val="Hyperlink"/>
          </w:rPr>
          <w:t>http://thinkprogress.org/climate/2011/07/29/282584/climate-scienists-debunk-latest-bunk-by-denier-roy-spencer/</w:t>
        </w:r>
      </w:hyperlink>
      <w:r>
        <w:t xml:space="preserve">, </w:t>
      </w:r>
      <w:r w:rsidRPr="00BF02E9">
        <w:t>https://www.theguardian.com/environment/climate-consensus-97-per-cent/2014/oct/21/global-warming-contrarian-paper-unrealistic-inaccurate</w:t>
      </w:r>
    </w:p>
    <w:p w14:paraId="6FCF4723" w14:textId="77777777" w:rsidR="009D694F" w:rsidRDefault="009D694F" w:rsidP="009D694F"/>
    <w:p w14:paraId="26CCBDE2" w14:textId="7B7BEAFC" w:rsidR="00690161" w:rsidRDefault="00690161" w:rsidP="009D694F">
      <w:r>
        <w:t>Helpful Resources</w:t>
      </w:r>
      <w:r w:rsidR="00693907">
        <w:t xml:space="preserve"> for finding skeptic answers </w:t>
      </w:r>
      <w:r>
        <w:t>—</w:t>
      </w:r>
    </w:p>
    <w:p w14:paraId="09949223" w14:textId="375B6AB4" w:rsidR="00690161" w:rsidRDefault="00690161" w:rsidP="009D694F">
      <w:bookmarkStart w:id="0" w:name="_GoBack"/>
      <w:bookmarkEnd w:id="0"/>
      <w:r w:rsidRPr="00690161">
        <w:t>https://en.wikipedia.org/wiki/Skeptical_Science</w:t>
      </w:r>
    </w:p>
    <w:p w14:paraId="179D5362" w14:textId="20E29F97" w:rsidR="00690161" w:rsidRDefault="002B50A5" w:rsidP="009D694F">
      <w:hyperlink r:id="rId12" w:history="1">
        <w:r w:rsidRPr="000634BA">
          <w:rPr>
            <w:rStyle w:val="Hyperlink"/>
          </w:rPr>
          <w:t>http://www.desmogblog.com/slamming-the-climate-skeptic-scam</w:t>
        </w:r>
      </w:hyperlink>
    </w:p>
    <w:p w14:paraId="6C7183E5" w14:textId="77777777" w:rsidR="00690161" w:rsidRDefault="00690161" w:rsidP="009D694F"/>
    <w:p w14:paraId="7067CB87" w14:textId="77777777" w:rsidR="009D694F" w:rsidRDefault="009D694F" w:rsidP="009D694F">
      <w:r>
        <w:t xml:space="preserve">BTW, a potentially helpful article: </w:t>
      </w:r>
      <w:hyperlink r:id="rId13" w:history="1">
        <w:r w:rsidRPr="000634BA">
          <w:rPr>
            <w:rStyle w:val="Hyperlink"/>
          </w:rPr>
          <w:t>https://the3nr.com/2010/10/09/tips-for-answering-global-warming-impacts/</w:t>
        </w:r>
      </w:hyperlink>
    </w:p>
    <w:p w14:paraId="7DE90B6A" w14:textId="77777777" w:rsidR="009D694F" w:rsidRPr="009D694F" w:rsidRDefault="009D694F" w:rsidP="009D694F"/>
    <w:p w14:paraId="03EE3213" w14:textId="7AACB91C" w:rsidR="00EE5ABE" w:rsidRDefault="00EE5ABE" w:rsidP="00AC40D5">
      <w:pPr>
        <w:pStyle w:val="Heading2"/>
      </w:pPr>
      <w:r>
        <w:lastRenderedPageBreak/>
        <w:t>Activity</w:t>
      </w:r>
    </w:p>
    <w:p w14:paraId="6403A3B8" w14:textId="77777777" w:rsidR="00EE5ABE" w:rsidRDefault="00EE5ABE" w:rsidP="00EE5ABE"/>
    <w:p w14:paraId="6710ADC5" w14:textId="6B54C5D3" w:rsidR="00F02C67" w:rsidRDefault="00F02C67" w:rsidP="00EE5ABE">
      <w:r>
        <w:t>Our warming materials aren’t very good. Let’s make them better.</w:t>
      </w:r>
    </w:p>
    <w:p w14:paraId="550CE908" w14:textId="3D589B22" w:rsidR="00F02C67" w:rsidRDefault="00F02C67" w:rsidP="00EE5ABE"/>
    <w:p w14:paraId="622A11FD" w14:textId="77777777" w:rsidR="007E65D3" w:rsidRDefault="00F02C67" w:rsidP="00EE5ABE">
      <w:r>
        <w:t xml:space="preserve">1. An in-lab mini-debate is scheduled for 8:15PM. </w:t>
      </w:r>
      <w:r w:rsidR="007E65D3">
        <w:t xml:space="preserve">In it, the affirmative will defend the climate change module of the US-China </w:t>
      </w:r>
      <w:proofErr w:type="gramStart"/>
      <w:r w:rsidR="007E65D3">
        <w:t>relations</w:t>
      </w:r>
      <w:proofErr w:type="gramEnd"/>
      <w:r w:rsidR="007E65D3">
        <w:t xml:space="preserve"> advantage. The negative will attempt to defeat it using only warming-related arguments (not solvency arguments higher up the advantage’s stem). </w:t>
      </w:r>
    </w:p>
    <w:p w14:paraId="3D77B7C4" w14:textId="77777777" w:rsidR="007E65D3" w:rsidRDefault="007E65D3" w:rsidP="00EE5ABE"/>
    <w:p w14:paraId="2E361B67" w14:textId="35CA35B8" w:rsidR="00F02C67" w:rsidRDefault="007E65D3" w:rsidP="00EE5ABE">
      <w:r>
        <w:t xml:space="preserve">2. In preparation for this debate, both sides will have an opportunity to improve our materials. Students </w:t>
      </w:r>
      <w:r w:rsidR="0077072F">
        <w:t>will be divided into two groups (</w:t>
      </w:r>
      <w:proofErr w:type="spellStart"/>
      <w:r w:rsidR="0077072F">
        <w:t>aff</w:t>
      </w:r>
      <w:proofErr w:type="spellEnd"/>
      <w:r w:rsidR="0077072F">
        <w:t xml:space="preserve"> and </w:t>
      </w:r>
      <w:proofErr w:type="spellStart"/>
      <w:r w:rsidR="0077072F">
        <w:t>neg</w:t>
      </w:r>
      <w:proofErr w:type="spellEnd"/>
      <w:r w:rsidR="0077072F">
        <w:t>)</w:t>
      </w:r>
      <w:r>
        <w:t xml:space="preserve">. </w:t>
      </w:r>
      <w:r w:rsidR="004027EF">
        <w:t xml:space="preserve">They will then </w:t>
      </w:r>
      <w:r>
        <w:t xml:space="preserve">receive a specified chunk of </w:t>
      </w:r>
      <w:r w:rsidR="004027EF">
        <w:t xml:space="preserve">time in which to do original research to supplement the camp’s existing climate materials. </w:t>
      </w:r>
    </w:p>
    <w:p w14:paraId="50B14AE5" w14:textId="77777777" w:rsidR="004027EF" w:rsidRDefault="004027EF" w:rsidP="00EE5ABE"/>
    <w:p w14:paraId="6F9BA6C2" w14:textId="19C52378" w:rsidR="004027EF" w:rsidRDefault="004027EF" w:rsidP="00EE5ABE">
      <w:r>
        <w:t>3. The format of the debate is as follows:</w:t>
      </w:r>
    </w:p>
    <w:p w14:paraId="1AB12AD6" w14:textId="77777777" w:rsidR="004027EF" w:rsidRDefault="004027EF" w:rsidP="00EE5ABE"/>
    <w:p w14:paraId="3AEE7043" w14:textId="67953704" w:rsidR="004027EF" w:rsidRDefault="004027EF" w:rsidP="00EE5ABE">
      <w:r>
        <w:t>1AC — 2 minutes</w:t>
      </w:r>
    </w:p>
    <w:p w14:paraId="28B94B94" w14:textId="7A986250" w:rsidR="004027EF" w:rsidRDefault="004027EF" w:rsidP="00EE5ABE">
      <w:r>
        <w:t>CX of 1AC — 1 minute</w:t>
      </w:r>
    </w:p>
    <w:p w14:paraId="626C94E1" w14:textId="06CC537E" w:rsidR="004027EF" w:rsidRDefault="004027EF" w:rsidP="00EE5ABE">
      <w:r>
        <w:t>1NC — 1 minute 30 seconds</w:t>
      </w:r>
    </w:p>
    <w:p w14:paraId="43008A74" w14:textId="446FBD41" w:rsidR="004027EF" w:rsidRDefault="004027EF" w:rsidP="00EE5ABE">
      <w:r>
        <w:t>CX of 1NC — 1 minute</w:t>
      </w:r>
    </w:p>
    <w:p w14:paraId="67ABC9F5" w14:textId="0BE73DF6" w:rsidR="004027EF" w:rsidRDefault="004027EF" w:rsidP="00EE5ABE">
      <w:r>
        <w:t>2NC — 2 minutes</w:t>
      </w:r>
    </w:p>
    <w:p w14:paraId="0DBC4D1E" w14:textId="6A321022" w:rsidR="004027EF" w:rsidRDefault="004027EF" w:rsidP="00EE5ABE">
      <w:r>
        <w:t>CX of 2NC — 1 minute</w:t>
      </w:r>
    </w:p>
    <w:p w14:paraId="4140B379" w14:textId="6252FB95" w:rsidR="004027EF" w:rsidRDefault="004027EF" w:rsidP="00EE5ABE">
      <w:r>
        <w:t>1AR — 1 minute</w:t>
      </w:r>
    </w:p>
    <w:p w14:paraId="1DA1C6C3" w14:textId="6D9E6AEC" w:rsidR="004027EF" w:rsidRDefault="004027EF" w:rsidP="00EE5ABE">
      <w:r>
        <w:t>2NR — 1 minute</w:t>
      </w:r>
    </w:p>
    <w:p w14:paraId="248A6DAE" w14:textId="7178E135" w:rsidR="004027EF" w:rsidRDefault="004027EF" w:rsidP="00EE5ABE">
      <w:r>
        <w:t>2AR — 1 minute</w:t>
      </w:r>
    </w:p>
    <w:p w14:paraId="621F551A" w14:textId="77777777" w:rsidR="00F02C67" w:rsidRDefault="00F02C67" w:rsidP="00EE5ABE"/>
    <w:p w14:paraId="297B9C27" w14:textId="66E6DBA6" w:rsidR="0077072F" w:rsidRDefault="0077072F" w:rsidP="00EE5ABE">
      <w:r>
        <w:t xml:space="preserve">4. After ensuring that it is balanced, we will release a supplemental file of the new materials that we have produced tonight so that they can be used for the rest of camp. </w:t>
      </w:r>
    </w:p>
    <w:p w14:paraId="102881CB" w14:textId="77777777" w:rsidR="00EE5ABE" w:rsidRDefault="00EE5ABE" w:rsidP="00EE5ABE"/>
    <w:p w14:paraId="3D133AE7" w14:textId="092C18F0" w:rsidR="00EE5ABE" w:rsidRDefault="0094314E" w:rsidP="0094314E">
      <w:pPr>
        <w:pStyle w:val="Heading2"/>
      </w:pPr>
      <w:r>
        <w:lastRenderedPageBreak/>
        <w:t xml:space="preserve">Packet </w:t>
      </w:r>
      <w:proofErr w:type="spellStart"/>
      <w:r>
        <w:t>Aff</w:t>
      </w:r>
      <w:proofErr w:type="spellEnd"/>
      <w:r>
        <w:t xml:space="preserve"> Materials</w:t>
      </w:r>
    </w:p>
    <w:p w14:paraId="35EE57D8" w14:textId="77777777" w:rsidR="0094314E" w:rsidRPr="00B31A2D" w:rsidRDefault="0094314E" w:rsidP="0094314E">
      <w:pPr>
        <w:pStyle w:val="Heading3"/>
        <w:rPr>
          <w:rFonts w:asciiTheme="minorHAnsi" w:hAnsiTheme="minorHAnsi"/>
        </w:rPr>
      </w:pPr>
      <w:r>
        <w:rPr>
          <w:rFonts w:asciiTheme="minorHAnsi" w:hAnsiTheme="minorHAnsi"/>
        </w:rPr>
        <w:lastRenderedPageBreak/>
        <w:t xml:space="preserve">US-China </w:t>
      </w:r>
      <w:r w:rsidRPr="00B31A2D">
        <w:rPr>
          <w:rFonts w:asciiTheme="minorHAnsi" w:hAnsiTheme="minorHAnsi"/>
        </w:rPr>
        <w:t>Relations –</w:t>
      </w:r>
      <w:r>
        <w:rPr>
          <w:rFonts w:asciiTheme="minorHAnsi" w:hAnsiTheme="minorHAnsi"/>
        </w:rPr>
        <w:t xml:space="preserve"> Climate Change Module</w:t>
      </w:r>
    </w:p>
    <w:p w14:paraId="13ACD57C" w14:textId="77777777" w:rsidR="0094314E" w:rsidRDefault="0094314E" w:rsidP="0094314E">
      <w:pPr>
        <w:rPr>
          <w:rFonts w:asciiTheme="minorHAnsi" w:hAnsiTheme="minorHAnsi"/>
        </w:rPr>
      </w:pPr>
    </w:p>
    <w:p w14:paraId="6886AB9E" w14:textId="77777777" w:rsidR="0094314E" w:rsidRDefault="0094314E" w:rsidP="0094314E">
      <w:pPr>
        <w:pStyle w:val="Heading4"/>
      </w:pPr>
      <w:r>
        <w:t xml:space="preserve">US-Sino ties are key to harmonize approaches to check </w:t>
      </w:r>
      <w:r w:rsidRPr="004B5EAA">
        <w:rPr>
          <w:i/>
          <w:u w:val="single"/>
        </w:rPr>
        <w:t>climate change</w:t>
      </w:r>
      <w:r>
        <w:t xml:space="preserve"> </w:t>
      </w:r>
    </w:p>
    <w:p w14:paraId="1172C7BC" w14:textId="77777777" w:rsidR="0094314E" w:rsidRDefault="0094314E" w:rsidP="0094314E"/>
    <w:p w14:paraId="7B652A05" w14:textId="77777777" w:rsidR="0094314E" w:rsidRPr="00320B3F" w:rsidRDefault="0094314E" w:rsidP="0094314E">
      <w:pPr>
        <w:rPr>
          <w:rStyle w:val="Style13ptBold"/>
        </w:rPr>
      </w:pPr>
      <w:r>
        <w:rPr>
          <w:rStyle w:val="Style13ptBold"/>
        </w:rPr>
        <w:t>Rudd ‘</w:t>
      </w:r>
      <w:r w:rsidRPr="00320B3F">
        <w:rPr>
          <w:rStyle w:val="Style13ptBold"/>
        </w:rPr>
        <w:t>15</w:t>
      </w:r>
    </w:p>
    <w:p w14:paraId="730A00E4" w14:textId="77777777" w:rsidR="0094314E" w:rsidRPr="004B5EAA" w:rsidRDefault="0094314E" w:rsidP="0094314E">
      <w:pPr>
        <w:rPr>
          <w:sz w:val="18"/>
          <w:szCs w:val="18"/>
        </w:rPr>
      </w:pPr>
      <w:r w:rsidRPr="004B5EAA">
        <w:rPr>
          <w:sz w:val="18"/>
          <w:szCs w:val="18"/>
        </w:rPr>
        <w:t>Kevin Rudd, President of the Asia Society Policy Institute and former Prime Minister of Australia</w:t>
      </w:r>
      <w:r>
        <w:rPr>
          <w:sz w:val="18"/>
          <w:szCs w:val="18"/>
        </w:rPr>
        <w:t xml:space="preserve">.  In February 2014, he was named a Senior Fellow with John F. Kennedy School of Government at Harvard University, where he completed a major research effort on the future of China-United States relations. </w:t>
      </w:r>
      <w:r w:rsidRPr="004B5EAA">
        <w:rPr>
          <w:sz w:val="18"/>
          <w:szCs w:val="18"/>
        </w:rPr>
        <w:t xml:space="preserve"> – “The 'New Normal' of Bilateral Relationships” – Beijing Review - NO. 21 - May 18, 2015 - http://www.bjreview.com.cn/print/txt/2015-05/18/content_688317.htm</w:t>
      </w:r>
    </w:p>
    <w:p w14:paraId="61D12D6D" w14:textId="77777777" w:rsidR="0094314E" w:rsidRDefault="0094314E" w:rsidP="0094314E"/>
    <w:p w14:paraId="30C89F84" w14:textId="77777777" w:rsidR="0094314E" w:rsidRPr="00320B3F" w:rsidRDefault="0094314E" w:rsidP="0094314E">
      <w:r w:rsidRPr="001407D3">
        <w:rPr>
          <w:rStyle w:val="StyleUnderline"/>
          <w:highlight w:val="green"/>
        </w:rPr>
        <w:t>If the</w:t>
      </w:r>
      <w:r w:rsidRPr="00320B3F">
        <w:t xml:space="preserve"> [</w:t>
      </w:r>
      <w:r w:rsidRPr="001407D3">
        <w:rPr>
          <w:rStyle w:val="StyleUnderline"/>
          <w:highlight w:val="green"/>
        </w:rPr>
        <w:t>U</w:t>
      </w:r>
      <w:r w:rsidRPr="00320B3F">
        <w:t xml:space="preserve">nited </w:t>
      </w:r>
      <w:r w:rsidRPr="001407D3">
        <w:rPr>
          <w:rStyle w:val="StyleUnderline"/>
          <w:highlight w:val="green"/>
        </w:rPr>
        <w:t>S</w:t>
      </w:r>
      <w:r w:rsidRPr="00320B3F">
        <w:t xml:space="preserve">tates </w:t>
      </w:r>
      <w:r w:rsidRPr="001407D3">
        <w:rPr>
          <w:rStyle w:val="StyleUnderline"/>
          <w:highlight w:val="green"/>
        </w:rPr>
        <w:t>and China</w:t>
      </w:r>
      <w:r w:rsidRPr="00320B3F">
        <w:t xml:space="preserve">] </w:t>
      </w:r>
      <w:r w:rsidRPr="001407D3">
        <w:rPr>
          <w:rStyle w:val="StyleUnderline"/>
          <w:highlight w:val="green"/>
        </w:rPr>
        <w:t xml:space="preserve">can conclude the </w:t>
      </w:r>
      <w:r w:rsidRPr="001407D3">
        <w:rPr>
          <w:rStyle w:val="Emphasis"/>
          <w:highlight w:val="green"/>
        </w:rPr>
        <w:t>b</w:t>
      </w:r>
      <w:r w:rsidRPr="00320B3F">
        <w:rPr>
          <w:rStyle w:val="StyleUnderline"/>
        </w:rPr>
        <w:t>ilateral</w:t>
      </w:r>
      <w:r w:rsidRPr="001407D3">
        <w:rPr>
          <w:rStyle w:val="StyleUnderline"/>
          <w:highlight w:val="green"/>
        </w:rPr>
        <w:t xml:space="preserve"> </w:t>
      </w:r>
      <w:r w:rsidRPr="001407D3">
        <w:rPr>
          <w:rStyle w:val="Emphasis"/>
          <w:highlight w:val="green"/>
        </w:rPr>
        <w:t>i</w:t>
      </w:r>
      <w:r w:rsidRPr="00320B3F">
        <w:rPr>
          <w:rStyle w:val="StyleUnderline"/>
        </w:rPr>
        <w:t xml:space="preserve">nvestment </w:t>
      </w:r>
      <w:r w:rsidRPr="001407D3">
        <w:rPr>
          <w:rStyle w:val="Emphasis"/>
          <w:highlight w:val="green"/>
        </w:rPr>
        <w:t>t</w:t>
      </w:r>
      <w:r w:rsidRPr="001407D3">
        <w:rPr>
          <w:rStyle w:val="StyleUnderline"/>
          <w:highlight w:val="green"/>
        </w:rPr>
        <w:t>reaty</w:t>
      </w:r>
      <w:r w:rsidRPr="00320B3F">
        <w:t xml:space="preserve">, </w:t>
      </w:r>
      <w:r w:rsidRPr="001407D3">
        <w:rPr>
          <w:rStyle w:val="Emphasis"/>
          <w:highlight w:val="green"/>
        </w:rPr>
        <w:t>this will be a huge impetus.</w:t>
      </w:r>
      <w:r w:rsidRPr="00320B3F">
        <w:t xml:space="preserve"> Regionally, </w:t>
      </w:r>
      <w:r w:rsidRPr="001407D3">
        <w:rPr>
          <w:rStyle w:val="StyleUnderline"/>
          <w:highlight w:val="green"/>
        </w:rPr>
        <w:t>there are significant differences in</w:t>
      </w:r>
      <w:r w:rsidRPr="00320B3F">
        <w:t xml:space="preserve"> terms of different </w:t>
      </w:r>
      <w:r w:rsidRPr="001407D3">
        <w:rPr>
          <w:rStyle w:val="StyleUnderline"/>
          <w:highlight w:val="green"/>
        </w:rPr>
        <w:t>territorial claims</w:t>
      </w:r>
      <w:r w:rsidRPr="00320B3F">
        <w:t xml:space="preserve"> in areas around China's coast, </w:t>
      </w:r>
      <w:r w:rsidRPr="001407D3">
        <w:rPr>
          <w:rStyle w:val="StyleUnderline"/>
          <w:highlight w:val="green"/>
        </w:rPr>
        <w:t xml:space="preserve">in the </w:t>
      </w:r>
      <w:r w:rsidRPr="001407D3">
        <w:rPr>
          <w:rStyle w:val="Emphasis"/>
          <w:highlight w:val="green"/>
        </w:rPr>
        <w:t>East China Sea</w:t>
      </w:r>
      <w:r w:rsidRPr="00320B3F">
        <w:t xml:space="preserve"> </w:t>
      </w:r>
      <w:r w:rsidRPr="001407D3">
        <w:rPr>
          <w:rStyle w:val="StyleUnderline"/>
          <w:highlight w:val="green"/>
        </w:rPr>
        <w:t>and</w:t>
      </w:r>
      <w:r w:rsidRPr="00320B3F">
        <w:t xml:space="preserve"> the </w:t>
      </w:r>
      <w:r w:rsidRPr="001407D3">
        <w:rPr>
          <w:rStyle w:val="Emphasis"/>
          <w:highlight w:val="green"/>
        </w:rPr>
        <w:t>South China Sea</w:t>
      </w:r>
      <w:r w:rsidRPr="00320B3F">
        <w:t xml:space="preserve">. Globally, great cooperation has already begun in the area of climate change. But I conclude with this. </w:t>
      </w:r>
      <w:r w:rsidRPr="001407D3">
        <w:rPr>
          <w:rStyle w:val="StyleUnderline"/>
          <w:highlight w:val="green"/>
        </w:rPr>
        <w:t>If the two governments have a strategic framework to manage their differences, and to expand their areas of cooperation, they may</w:t>
      </w:r>
      <w:r w:rsidRPr="00320B3F">
        <w:t xml:space="preserve"> in time </w:t>
      </w:r>
      <w:r w:rsidRPr="001407D3">
        <w:rPr>
          <w:rStyle w:val="StyleUnderline"/>
          <w:highlight w:val="green"/>
        </w:rPr>
        <w:t>discover that they have</w:t>
      </w:r>
      <w:r w:rsidRPr="00320B3F">
        <w:t xml:space="preserve"> in the 21st century </w:t>
      </w:r>
      <w:r w:rsidRPr="001407D3">
        <w:rPr>
          <w:rStyle w:val="StyleUnderline"/>
          <w:highlight w:val="green"/>
        </w:rPr>
        <w:t>a combined purpose.</w:t>
      </w:r>
      <w:r w:rsidRPr="00320B3F">
        <w:rPr>
          <w:rStyle w:val="StyleUnderline"/>
        </w:rPr>
        <w:t xml:space="preserve"> </w:t>
      </w:r>
      <w:r w:rsidRPr="00320B3F">
        <w:rPr>
          <w:rStyle w:val="Emphasis"/>
        </w:rPr>
        <w:t>What is that combined purpose?</w:t>
      </w:r>
      <w:r w:rsidRPr="00320B3F">
        <w:t xml:space="preserve"> </w:t>
      </w:r>
      <w:r w:rsidRPr="001407D3">
        <w:rPr>
          <w:rStyle w:val="StyleUnderline"/>
          <w:highlight w:val="green"/>
        </w:rPr>
        <w:t>There are so many threats out there common to China and</w:t>
      </w:r>
      <w:r w:rsidRPr="00320B3F">
        <w:t xml:space="preserve"> common to </w:t>
      </w:r>
      <w:r w:rsidRPr="001407D3">
        <w:rPr>
          <w:rStyle w:val="StyleUnderline"/>
          <w:highlight w:val="green"/>
        </w:rPr>
        <w:t>the U</w:t>
      </w:r>
      <w:r w:rsidRPr="00320B3F">
        <w:rPr>
          <w:rStyle w:val="StyleUnderline"/>
        </w:rPr>
        <w:t>nited</w:t>
      </w:r>
      <w:r w:rsidRPr="001407D3">
        <w:rPr>
          <w:rStyle w:val="StyleUnderline"/>
          <w:highlight w:val="green"/>
        </w:rPr>
        <w:t xml:space="preserve"> S</w:t>
      </w:r>
      <w:r w:rsidRPr="00320B3F">
        <w:rPr>
          <w:rStyle w:val="StyleUnderline"/>
        </w:rPr>
        <w:t>tates</w:t>
      </w:r>
      <w:r w:rsidRPr="001407D3">
        <w:rPr>
          <w:rStyle w:val="StyleUnderline"/>
          <w:highlight w:val="green"/>
        </w:rPr>
        <w:t>,</w:t>
      </w:r>
      <w:r w:rsidRPr="00320B3F">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1407D3">
        <w:rPr>
          <w:rStyle w:val="StyleUnderline"/>
          <w:highlight w:val="green"/>
        </w:rPr>
        <w:t>of course</w:t>
      </w:r>
      <w:r w:rsidRPr="00320B3F">
        <w:t xml:space="preserve">, the problem of </w:t>
      </w:r>
      <w:r w:rsidRPr="001407D3">
        <w:rPr>
          <w:rStyle w:val="StyleUnderline"/>
          <w:highlight w:val="green"/>
        </w:rPr>
        <w:t>climate change</w:t>
      </w:r>
      <w:r w:rsidRPr="00320B3F">
        <w:t xml:space="preserve">, but then, its offshoots such as </w:t>
      </w:r>
      <w:r w:rsidRPr="001407D3">
        <w:rPr>
          <w:rStyle w:val="Emphasis"/>
          <w:highlight w:val="green"/>
        </w:rPr>
        <w:t>food insecurity</w:t>
      </w:r>
      <w:r w:rsidRPr="00320B3F">
        <w:t xml:space="preserve"> </w:t>
      </w:r>
      <w:r w:rsidRPr="001407D3">
        <w:rPr>
          <w:rStyle w:val="StyleUnderline"/>
          <w:highlight w:val="green"/>
        </w:rPr>
        <w:t>and</w:t>
      </w:r>
      <w:r w:rsidRPr="001407D3">
        <w:rPr>
          <w:rStyle w:val="Emphasis"/>
          <w:highlight w:val="green"/>
        </w:rPr>
        <w:t xml:space="preserve"> water insecurity</w:t>
      </w:r>
      <w:r w:rsidRPr="00320B3F">
        <w:t xml:space="preserve">. And </w:t>
      </w:r>
      <w:r w:rsidRPr="00320B3F">
        <w:rPr>
          <w:rStyle w:val="Emphasis"/>
        </w:rPr>
        <w:t>the list goes on.</w:t>
      </w:r>
      <w:r w:rsidRPr="00320B3F">
        <w:t xml:space="preserve"> External threats to financial stability, external threats to other forms of stability as well. So my argument is that </w:t>
      </w:r>
      <w:r w:rsidRPr="001407D3">
        <w:rPr>
          <w:rStyle w:val="StyleUnderline"/>
          <w:highlight w:val="green"/>
        </w:rPr>
        <w:t>if we focus on the things that unite rather than</w:t>
      </w:r>
      <w:r w:rsidRPr="00320B3F">
        <w:t xml:space="preserve"> the things </w:t>
      </w:r>
      <w:r w:rsidRPr="001407D3">
        <w:rPr>
          <w:rStyle w:val="StyleUnderline"/>
          <w:highlight w:val="green"/>
        </w:rPr>
        <w:t xml:space="preserve">that divide, there will be a large </w:t>
      </w:r>
      <w:r w:rsidRPr="001407D3">
        <w:rPr>
          <w:rStyle w:val="Emphasis"/>
          <w:highlight w:val="green"/>
        </w:rPr>
        <w:t>unleashing of political energy to deal with</w:t>
      </w:r>
      <w:r w:rsidRPr="00320B3F">
        <w:t xml:space="preserve"> underlying </w:t>
      </w:r>
      <w:r w:rsidRPr="001407D3">
        <w:rPr>
          <w:rStyle w:val="Emphasis"/>
          <w:highlight w:val="green"/>
        </w:rPr>
        <w:t>problems</w:t>
      </w:r>
      <w:r w:rsidRPr="00320B3F">
        <w:t xml:space="preserve"> in the relationship as well.</w:t>
      </w:r>
    </w:p>
    <w:p w14:paraId="1B9C5A88" w14:textId="77777777" w:rsidR="0094314E" w:rsidRDefault="0094314E" w:rsidP="0094314E">
      <w:pPr>
        <w:rPr>
          <w:rFonts w:asciiTheme="minorHAnsi" w:hAnsiTheme="minorHAnsi"/>
        </w:rPr>
      </w:pPr>
    </w:p>
    <w:p w14:paraId="5849C322" w14:textId="77777777" w:rsidR="0094314E" w:rsidRDefault="0094314E" w:rsidP="0094314E">
      <w:pPr>
        <w:pStyle w:val="Heading4"/>
      </w:pPr>
      <w:r>
        <w:t xml:space="preserve">US-Sino ties can break global inaction – together, the two nations can galvanize many allies. </w:t>
      </w:r>
    </w:p>
    <w:p w14:paraId="20CFE43E" w14:textId="77777777" w:rsidR="0094314E" w:rsidRPr="00350B9A" w:rsidRDefault="0094314E" w:rsidP="0094314E">
      <w:pPr>
        <w:rPr>
          <w:rStyle w:val="Style13ptBold"/>
        </w:rPr>
      </w:pPr>
      <w:proofErr w:type="spellStart"/>
      <w:r w:rsidRPr="00350B9A">
        <w:rPr>
          <w:rStyle w:val="Style13ptBold"/>
        </w:rPr>
        <w:t>Florick</w:t>
      </w:r>
      <w:proofErr w:type="spellEnd"/>
      <w:r w:rsidRPr="00350B9A">
        <w:rPr>
          <w:rStyle w:val="Style13ptBold"/>
        </w:rPr>
        <w:t xml:space="preserve"> ‘15</w:t>
      </w:r>
    </w:p>
    <w:p w14:paraId="6273DFC9" w14:textId="77777777" w:rsidR="0094314E" w:rsidRPr="00350B9A" w:rsidRDefault="0094314E" w:rsidP="0094314E">
      <w:pPr>
        <w:rPr>
          <w:sz w:val="18"/>
          <w:szCs w:val="18"/>
        </w:rPr>
      </w:pPr>
      <w:proofErr w:type="gramStart"/>
      <w:r w:rsidRPr="00350B9A">
        <w:rPr>
          <w:sz w:val="18"/>
          <w:szCs w:val="18"/>
        </w:rPr>
        <w:t>et</w:t>
      </w:r>
      <w:proofErr w:type="gramEnd"/>
      <w:r w:rsidRPr="00350B9A">
        <w:rPr>
          <w:sz w:val="18"/>
          <w:szCs w:val="18"/>
        </w:rPr>
        <w:t xml:space="preserve">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w:t>
      </w:r>
      <w:proofErr w:type="gramStart"/>
      <w:r w:rsidRPr="00350B9A">
        <w:rPr>
          <w:sz w:val="18"/>
          <w:szCs w:val="18"/>
        </w:rPr>
        <w:t>East Asia and former Warsaw Pact and Soviet Union states.</w:t>
      </w:r>
      <w:proofErr w:type="gramEnd"/>
      <w:r w:rsidRPr="00350B9A">
        <w:rPr>
          <w:sz w:val="18"/>
          <w:szCs w:val="18"/>
        </w:rPr>
        <w:t xml:space="preserve">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125D03E1" w14:textId="77777777" w:rsidR="0094314E" w:rsidRDefault="0094314E" w:rsidP="0094314E"/>
    <w:p w14:paraId="156A8AC2" w14:textId="77777777" w:rsidR="0094314E" w:rsidRPr="00CF638E" w:rsidRDefault="0094314E" w:rsidP="0094314E">
      <w:pPr>
        <w:rPr>
          <w:rStyle w:val="Emphasis"/>
        </w:rPr>
      </w:pPr>
      <w:r w:rsidRPr="00CF638E">
        <w:t xml:space="preserve">Perhaps </w:t>
      </w:r>
      <w:r w:rsidRPr="001407D3">
        <w:rPr>
          <w:rStyle w:val="StyleUnderline"/>
          <w:highlight w:val="green"/>
        </w:rPr>
        <w:t>no two countries have a greater impact on energy and environmental</w:t>
      </w:r>
      <w:r w:rsidRPr="00CF638E">
        <w:rPr>
          <w:rStyle w:val="StyleUnderline"/>
        </w:rPr>
        <w:t xml:space="preserve"> </w:t>
      </w:r>
      <w:r w:rsidRPr="00CF638E">
        <w:t xml:space="preserve">security </w:t>
      </w:r>
      <w:r w:rsidRPr="001407D3">
        <w:rPr>
          <w:rStyle w:val="StyleUnderline"/>
          <w:highlight w:val="green"/>
        </w:rPr>
        <w:t>strategy than China and the U</w:t>
      </w:r>
      <w:r w:rsidRPr="00CF638E">
        <w:rPr>
          <w:rStyle w:val="StyleUnderline"/>
        </w:rPr>
        <w:t xml:space="preserve">nited </w:t>
      </w:r>
      <w:r w:rsidRPr="001407D3">
        <w:rPr>
          <w:rStyle w:val="StyleUnderline"/>
          <w:highlight w:val="green"/>
        </w:rPr>
        <w:t>S</w:t>
      </w:r>
      <w:r w:rsidRPr="00CF638E">
        <w:rPr>
          <w:rStyle w:val="StyleUnderline"/>
        </w:rPr>
        <w:t>tates</w:t>
      </w:r>
      <w:r w:rsidRPr="001407D3">
        <w:rPr>
          <w:rStyle w:val="StyleUnderline"/>
          <w:highlight w:val="green"/>
        </w:rPr>
        <w:t>.</w:t>
      </w:r>
      <w:r w:rsidRPr="00CF638E">
        <w:rPr>
          <w:rStyle w:val="StyleUnderline"/>
        </w:rPr>
        <w:t xml:space="preserve"> China finds itself in an incredibly resource constrained environment without </w:t>
      </w:r>
      <w:r w:rsidRPr="00CF638E">
        <w:t xml:space="preserve">the necessary </w:t>
      </w:r>
      <w:r w:rsidRPr="00CF638E">
        <w:rPr>
          <w:rStyle w:val="StyleUnderline"/>
        </w:rPr>
        <w:t>environmental and resource management capabilities</w:t>
      </w:r>
      <w:r w:rsidRPr="00CF638E">
        <w:t xml:space="preserve">. Moreover, </w:t>
      </w:r>
      <w:r w:rsidRPr="001407D3">
        <w:rPr>
          <w:rStyle w:val="StyleUnderline"/>
          <w:highlight w:val="green"/>
        </w:rPr>
        <w:t>the consequences of environmental degradation are not limited to any particular location and must be solved multilaterally</w:t>
      </w:r>
      <w:r w:rsidRPr="00CF638E">
        <w:t xml:space="preserve"> </w:t>
      </w:r>
      <w:r w:rsidRPr="001407D3">
        <w:rPr>
          <w:rStyle w:val="StyleUnderline"/>
          <w:highlight w:val="green"/>
        </w:rPr>
        <w:t xml:space="preserve">to shape </w:t>
      </w:r>
      <w:r w:rsidRPr="001407D3">
        <w:rPr>
          <w:rStyle w:val="Emphasis"/>
          <w:highlight w:val="green"/>
        </w:rPr>
        <w:t>not only</w:t>
      </w:r>
      <w:r w:rsidRPr="001407D3">
        <w:rPr>
          <w:rStyle w:val="StyleUnderline"/>
          <w:highlight w:val="green"/>
        </w:rPr>
        <w:t xml:space="preserve"> the U</w:t>
      </w:r>
      <w:r w:rsidRPr="00CF638E">
        <w:rPr>
          <w:rStyle w:val="StyleUnderline"/>
        </w:rPr>
        <w:t xml:space="preserve">nited </w:t>
      </w:r>
      <w:r w:rsidRPr="001407D3">
        <w:rPr>
          <w:rStyle w:val="StyleUnderline"/>
          <w:highlight w:val="green"/>
        </w:rPr>
        <w:t>St</w:t>
      </w:r>
      <w:r w:rsidRPr="00CF638E">
        <w:rPr>
          <w:rStyle w:val="StyleUnderline"/>
        </w:rPr>
        <w:t>ates</w:t>
      </w:r>
      <w:r w:rsidRPr="001407D3">
        <w:rPr>
          <w:rStyle w:val="StyleUnderline"/>
          <w:highlight w:val="green"/>
        </w:rPr>
        <w:t xml:space="preserve"> and China's own domestic policies,</w:t>
      </w:r>
      <w:r w:rsidRPr="00CF638E">
        <w:t xml:space="preserve"> </w:t>
      </w:r>
      <w:r w:rsidRPr="001407D3">
        <w:rPr>
          <w:rStyle w:val="Emphasis"/>
          <w:highlight w:val="green"/>
        </w:rPr>
        <w:t>but also those of their global partners and allies.</w:t>
      </w:r>
      <w:r w:rsidRPr="00CF638E">
        <w:t xml:space="preserve"> </w:t>
      </w:r>
      <w:r w:rsidRPr="001407D3">
        <w:rPr>
          <w:rStyle w:val="StyleUnderline"/>
          <w:highlight w:val="green"/>
        </w:rPr>
        <w:t>Beijing and Washington's advocacy</w:t>
      </w:r>
      <w:r w:rsidRPr="00CF638E">
        <w:t xml:space="preserve"> for </w:t>
      </w:r>
      <w:r w:rsidRPr="00CF638E">
        <w:lastRenderedPageBreak/>
        <w:t xml:space="preserve">things such as resource preservation and environmental sustainability </w:t>
      </w:r>
      <w:r w:rsidRPr="001407D3">
        <w:rPr>
          <w:rStyle w:val="Emphasis"/>
          <w:highlight w:val="green"/>
        </w:rPr>
        <w:t>is vital to raising awareness and funding.</w:t>
      </w:r>
      <w:r w:rsidRPr="00CF638E">
        <w:t xml:space="preserve"> </w:t>
      </w:r>
      <w:r w:rsidRPr="001407D3">
        <w:rPr>
          <w:rStyle w:val="StyleUnderline"/>
          <w:highlight w:val="green"/>
        </w:rPr>
        <w:t>The long-term commitment required to solve these systemic issues</w:t>
      </w:r>
      <w:r w:rsidRPr="00CF638E">
        <w:t xml:space="preserve"> further </w:t>
      </w:r>
      <w:r w:rsidRPr="001407D3">
        <w:rPr>
          <w:rStyle w:val="Emphasis"/>
          <w:highlight w:val="green"/>
        </w:rPr>
        <w:t>necessitates U.S.-Chinese coop</w:t>
      </w:r>
      <w:r w:rsidRPr="00CF638E">
        <w:t xml:space="preserve">eration. </w:t>
      </w:r>
      <w:r w:rsidRPr="001407D3">
        <w:rPr>
          <w:rStyle w:val="StyleUnderline"/>
          <w:highlight w:val="green"/>
        </w:rPr>
        <w:t xml:space="preserve">By developing joint resolutions, Beijing and Washington will stand a much better opportunity of garnering international support for </w:t>
      </w:r>
      <w:r w:rsidRPr="001407D3">
        <w:rPr>
          <w:rStyle w:val="Emphasis"/>
          <w:highlight w:val="green"/>
        </w:rPr>
        <w:t>real, positive change.</w:t>
      </w:r>
    </w:p>
    <w:p w14:paraId="3359FAE9" w14:textId="77777777" w:rsidR="0094314E" w:rsidRDefault="0094314E" w:rsidP="0094314E">
      <w:pPr>
        <w:rPr>
          <w:rFonts w:asciiTheme="minorHAnsi" w:hAnsiTheme="minorHAnsi"/>
        </w:rPr>
      </w:pPr>
    </w:p>
    <w:p w14:paraId="1DFB8C98" w14:textId="77777777" w:rsidR="0094314E" w:rsidRDefault="0094314E" w:rsidP="0094314E">
      <w:pPr>
        <w:rPr>
          <w:rFonts w:asciiTheme="minorHAnsi" w:hAnsiTheme="minorHAnsi"/>
        </w:rPr>
      </w:pPr>
    </w:p>
    <w:p w14:paraId="564D75CA" w14:textId="77777777" w:rsidR="0094314E" w:rsidRPr="006915A4" w:rsidRDefault="0094314E" w:rsidP="0094314E">
      <w:pPr>
        <w:pStyle w:val="Heading4"/>
      </w:pPr>
      <w:r>
        <w:t xml:space="preserve">Climate Change </w:t>
      </w:r>
      <w:r w:rsidRPr="006915A4">
        <w:t>is real and anthropogenic</w:t>
      </w:r>
    </w:p>
    <w:p w14:paraId="74ACA6AA" w14:textId="77777777" w:rsidR="0094314E" w:rsidRPr="00DF0AD3" w:rsidRDefault="0094314E" w:rsidP="0094314E">
      <w:pPr>
        <w:rPr>
          <w:rStyle w:val="Style13ptBold"/>
        </w:rPr>
      </w:pPr>
      <w:r w:rsidRPr="00DF0AD3">
        <w:rPr>
          <w:rStyle w:val="Style13ptBold"/>
        </w:rPr>
        <w:t xml:space="preserve">EDF ‘9 </w:t>
      </w:r>
    </w:p>
    <w:p w14:paraId="1E82B142" w14:textId="77777777" w:rsidR="0094314E" w:rsidRPr="003E331A" w:rsidRDefault="0094314E" w:rsidP="0094314E">
      <w:pPr>
        <w:rPr>
          <w:szCs w:val="16"/>
        </w:rPr>
      </w:pPr>
      <w:r w:rsidRPr="003E331A">
        <w:rPr>
          <w:szCs w:val="16"/>
        </w:rPr>
        <w:t>[Environmental Defense Fund, a US-based nonprofit environmental advocacy group, “Global Warming Myths and Facts,” 1/13/2009, http://mrgreenbiz.wordpress.com/2009/01/13/global-warming-myths-and-facts-2/]</w:t>
      </w:r>
    </w:p>
    <w:p w14:paraId="16D7013A" w14:textId="77777777" w:rsidR="0094314E" w:rsidRPr="001407D3" w:rsidRDefault="0094314E" w:rsidP="0094314E">
      <w:pPr>
        <w:rPr>
          <w:b/>
          <w:highlight w:val="green"/>
          <w:u w:val="single"/>
        </w:rPr>
      </w:pPr>
    </w:p>
    <w:p w14:paraId="5156D627" w14:textId="77777777" w:rsidR="0094314E" w:rsidRPr="007979D3" w:rsidRDefault="0094314E" w:rsidP="0094314E">
      <w:r w:rsidRPr="001407D3">
        <w:rPr>
          <w:b/>
          <w:highlight w:val="green"/>
          <w:u w:val="single"/>
        </w:rPr>
        <w:t xml:space="preserve">There is </w:t>
      </w:r>
      <w:r w:rsidRPr="001407D3">
        <w:rPr>
          <w:b/>
          <w:highlight w:val="green"/>
          <w:u w:val="single"/>
          <w:bdr w:val="single" w:sz="4" w:space="0" w:color="auto"/>
        </w:rPr>
        <w:t>no debate</w:t>
      </w:r>
      <w:r w:rsidRPr="001407D3">
        <w:rPr>
          <w:b/>
          <w:highlight w:val="green"/>
          <w:u w:val="single"/>
        </w:rPr>
        <w:t xml:space="preserve"> among scientists</w:t>
      </w:r>
      <w:r w:rsidRPr="007979D3">
        <w:rPr>
          <w:b/>
          <w:u w:val="single"/>
        </w:rPr>
        <w:t xml:space="preserve"> about the basic facts of global warming</w:t>
      </w:r>
      <w:r w:rsidRPr="007979D3">
        <w:t xml:space="preserve">. </w:t>
      </w:r>
      <w:r w:rsidRPr="007979D3">
        <w:rPr>
          <w:u w:val="single"/>
        </w:rPr>
        <w:t xml:space="preserve">The </w:t>
      </w:r>
      <w:r w:rsidRPr="001407D3">
        <w:rPr>
          <w:highlight w:val="green"/>
          <w:u w:val="single"/>
        </w:rPr>
        <w:t xml:space="preserve">most respected scientific bodies have stated </w:t>
      </w:r>
      <w:r w:rsidRPr="007979D3">
        <w:rPr>
          <w:u w:val="single"/>
        </w:rPr>
        <w:t xml:space="preserve">unequivocally that global </w:t>
      </w:r>
      <w:r w:rsidRPr="001407D3">
        <w:rPr>
          <w:b/>
          <w:highlight w:val="green"/>
          <w:u w:val="single"/>
          <w:bdr w:val="single" w:sz="4" w:space="0" w:color="auto"/>
        </w:rPr>
        <w:t>warming is occurring, and people are causing it</w:t>
      </w:r>
      <w:r w:rsidRPr="001407D3">
        <w:rPr>
          <w:highlight w:val="green"/>
          <w:u w:val="single"/>
        </w:rPr>
        <w:t xml:space="preserve"> </w:t>
      </w:r>
      <w:r w:rsidRPr="007979D3">
        <w:rPr>
          <w:u w:val="single"/>
        </w:rPr>
        <w:t>by burning fossil fuels</w:t>
      </w:r>
      <w:r w:rsidRPr="007979D3">
        <w:t xml:space="preserve"> (like coal, oil and natural gas) and cutting down forests. </w:t>
      </w:r>
      <w:r w:rsidRPr="007979D3">
        <w:rPr>
          <w:u w:val="single"/>
        </w:rPr>
        <w:t>The U.S. National Academy of Sciences</w:t>
      </w:r>
      <w:r w:rsidRPr="007979D3">
        <w:t xml:space="preserve">, which in 2005 the White House called "the gold standard of objective scientific assessment," issued a joint statement with 10 other National Academies of Science </w:t>
      </w:r>
      <w:proofErr w:type="gramStart"/>
      <w:r w:rsidRPr="007979D3">
        <w:t>saying</w:t>
      </w:r>
      <w:proofErr w:type="gramEnd"/>
      <w:r w:rsidRPr="007979D3">
        <w:t xml:space="preserve">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w:t>
      </w:r>
      <w:proofErr w:type="gramStart"/>
      <w:r w:rsidRPr="007979D3">
        <w:t>A</w:t>
      </w:r>
      <w:proofErr w:type="gramEnd"/>
      <w:r w:rsidRPr="007979D3">
        <w:t xml:space="preserve">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w:t>
      </w:r>
      <w:proofErr w:type="gramStart"/>
      <w:r w:rsidRPr="007979D3">
        <w:t>Although</w:t>
      </w:r>
      <w:proofErr w:type="gramEnd"/>
      <w:r w:rsidRPr="007979D3">
        <w:t xml:space="preserve"> water vapor traps more heat than CO2, because of the relationships among CO2, water vapor and climate, to fight global warming nations must focus on controlling CO2. </w:t>
      </w:r>
      <w:proofErr w:type="gramStart"/>
      <w:r w:rsidRPr="007979D3">
        <w:t>Atmospheric levels of CO2 are determined by how much coal</w:t>
      </w:r>
      <w:proofErr w:type="gramEnd"/>
      <w:r w:rsidRPr="007979D3">
        <w:t xml:space="preserve">, natural gas and oil we burn and how many trees we cut down, as well as by natural processes like plant growth. </w:t>
      </w:r>
      <w:proofErr w:type="gramStart"/>
      <w:r w:rsidRPr="007979D3">
        <w:t>Atmospheric levels of water vapor, on the other hand, cannot be directly controlled by people</w:t>
      </w:r>
      <w:proofErr w:type="gramEnd"/>
      <w:r w:rsidRPr="007979D3">
        <w:t xml:space="preserv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1407D3">
        <w:rPr>
          <w:b/>
          <w:highlight w:val="green"/>
          <w:u w:val="single"/>
        </w:rPr>
        <w:t xml:space="preserve">The best way to lower temperature and </w:t>
      </w:r>
      <w:r w:rsidRPr="007979D3">
        <w:t>thus reduce</w:t>
      </w:r>
      <w:r w:rsidRPr="007979D3">
        <w:rPr>
          <w:b/>
          <w:u w:val="single"/>
        </w:rPr>
        <w:t xml:space="preserve"> </w:t>
      </w:r>
      <w:r w:rsidRPr="001407D3">
        <w:rPr>
          <w:b/>
          <w:highlight w:val="green"/>
          <w:u w:val="single"/>
        </w:rPr>
        <w:t>water vapor levels is to reduce CO2 emissions</w:t>
      </w:r>
      <w:r w:rsidRPr="007979D3">
        <w:rPr>
          <w:b/>
          <w:u w:val="single"/>
        </w:rPr>
        <w:t>.</w:t>
      </w:r>
      <w:r w:rsidRPr="007979D3">
        <w:t xml:space="preserve"> MYTH Global warming and extra CO2 will actually be beneficial — they reduce cold-related deaths and stimulate crop growth. FACT </w:t>
      </w:r>
      <w:proofErr w:type="gramStart"/>
      <w:r w:rsidRPr="001407D3">
        <w:rPr>
          <w:b/>
          <w:highlight w:val="green"/>
          <w:u w:val="single"/>
        </w:rPr>
        <w:t>Any</w:t>
      </w:r>
      <w:proofErr w:type="gramEnd"/>
      <w:r w:rsidRPr="001407D3">
        <w:rPr>
          <w:b/>
          <w:highlight w:val="green"/>
          <w:u w:val="single"/>
        </w:rPr>
        <w:t xml:space="preserve"> beneficial effects will be </w:t>
      </w:r>
      <w:r w:rsidRPr="001407D3">
        <w:rPr>
          <w:b/>
          <w:highlight w:val="green"/>
          <w:u w:val="single"/>
          <w:bdr w:val="single" w:sz="4" w:space="0" w:color="auto"/>
        </w:rPr>
        <w:t>far outweighed</w:t>
      </w:r>
      <w:r w:rsidRPr="001407D3">
        <w:rPr>
          <w:b/>
          <w:highlight w:val="green"/>
          <w:u w:val="single"/>
        </w:rPr>
        <w:t xml:space="preserve"> by damage and disruption</w:t>
      </w:r>
      <w:r w:rsidRPr="007979D3">
        <w:rPr>
          <w:b/>
          <w:u w:val="single"/>
        </w:rPr>
        <w:t>.</w:t>
      </w:r>
      <w:r w:rsidRPr="007979D3">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1407D3">
        <w:rPr>
          <w:highlight w:val="green"/>
          <w:u w:val="single"/>
        </w:rPr>
        <w:t xml:space="preserve">scientists now think </w:t>
      </w:r>
      <w:r w:rsidRPr="007979D3">
        <w:rPr>
          <w:u w:val="single"/>
        </w:rPr>
        <w:t xml:space="preserve">that </w:t>
      </w:r>
      <w:r w:rsidRPr="001407D3">
        <w:rPr>
          <w:highlight w:val="green"/>
          <w:u w:val="single"/>
        </w:rPr>
        <w:t>the "</w:t>
      </w:r>
      <w:r w:rsidRPr="007979D3">
        <w:rPr>
          <w:u w:val="single"/>
        </w:rPr>
        <w:t xml:space="preserve">CO2 </w:t>
      </w:r>
      <w:r w:rsidRPr="001407D3">
        <w:rPr>
          <w:highlight w:val="green"/>
          <w:u w:val="single"/>
        </w:rPr>
        <w:t xml:space="preserve">fertilization" effect </w:t>
      </w:r>
      <w:r w:rsidRPr="007979D3">
        <w:rPr>
          <w:u w:val="single"/>
        </w:rPr>
        <w:t xml:space="preserve">on crops </w:t>
      </w:r>
      <w:r w:rsidRPr="001407D3">
        <w:rPr>
          <w:highlight w:val="green"/>
          <w:u w:val="single"/>
        </w:rPr>
        <w:t>has been overstated</w:t>
      </w:r>
      <w:r w:rsidRPr="007979D3">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w:t>
      </w:r>
      <w:proofErr w:type="gramStart"/>
      <w:r w:rsidRPr="007979D3">
        <w:t>half-way</w:t>
      </w:r>
      <w:proofErr w:type="gramEnd"/>
      <w:r w:rsidRPr="007979D3">
        <w:t xml:space="preserve"> around the world, Americans are affected. MYTH Global warming is just part of a natural cycle. The Arctic has warmed up in the past. FACT </w:t>
      </w:r>
      <w:proofErr w:type="gramStart"/>
      <w:r w:rsidRPr="007979D3">
        <w:rPr>
          <w:u w:val="single"/>
        </w:rPr>
        <w:t>The</w:t>
      </w:r>
      <w:proofErr w:type="gramEnd"/>
      <w:r w:rsidRPr="007979D3">
        <w:rPr>
          <w:u w:val="single"/>
        </w:rPr>
        <w:t xml:space="preserve"> global </w:t>
      </w:r>
      <w:r w:rsidRPr="001407D3">
        <w:rPr>
          <w:highlight w:val="green"/>
          <w:u w:val="single"/>
        </w:rPr>
        <w:t xml:space="preserve">warming </w:t>
      </w:r>
      <w:r w:rsidRPr="007979D3">
        <w:rPr>
          <w:u w:val="single"/>
        </w:rPr>
        <w:t xml:space="preserve">we are experiencing </w:t>
      </w:r>
      <w:r w:rsidRPr="001407D3">
        <w:rPr>
          <w:highlight w:val="green"/>
          <w:u w:val="single"/>
        </w:rPr>
        <w:t>is not natural</w:t>
      </w:r>
      <w:r w:rsidRPr="007979D3">
        <w:rPr>
          <w:u w:val="single"/>
        </w:rPr>
        <w:t xml:space="preserve">. </w:t>
      </w:r>
      <w:r w:rsidRPr="007979D3">
        <w:rPr>
          <w:b/>
          <w:u w:val="single"/>
        </w:rPr>
        <w:t>People are causing it</w:t>
      </w:r>
      <w:r w:rsidRPr="007979D3">
        <w:t xml:space="preserve">. </w:t>
      </w:r>
      <w:r w:rsidRPr="007979D3">
        <w:rPr>
          <w:u w:val="single"/>
        </w:rPr>
        <w:t>People are causing global warming by burning fossil fuels</w:t>
      </w:r>
      <w:r w:rsidRPr="007979D3">
        <w:t xml:space="preserve"> (like oil, coal and natural gas) and cutting down forests. </w:t>
      </w:r>
      <w:r w:rsidRPr="001407D3">
        <w:rPr>
          <w:highlight w:val="green"/>
          <w:u w:val="single"/>
        </w:rPr>
        <w:t xml:space="preserve">Scientists have </w:t>
      </w:r>
      <w:r w:rsidRPr="001407D3">
        <w:rPr>
          <w:highlight w:val="green"/>
          <w:u w:val="single"/>
        </w:rPr>
        <w:lastRenderedPageBreak/>
        <w:t xml:space="preserve">shown that these activities are pumping far more CO2 into the atmosphere than was ever released in hundreds of thousands of years. </w:t>
      </w:r>
      <w:r w:rsidRPr="001407D3">
        <w:rPr>
          <w:b/>
          <w:highlight w:val="green"/>
          <w:u w:val="single"/>
        </w:rPr>
        <w:t xml:space="preserve">This buildup of </w:t>
      </w:r>
      <w:r w:rsidRPr="001407D3">
        <w:rPr>
          <w:b/>
          <w:highlight w:val="green"/>
          <w:u w:val="single"/>
          <w:bdr w:val="single" w:sz="4" w:space="0" w:color="auto"/>
        </w:rPr>
        <w:t>CO2 is the biggest cause of global warming</w:t>
      </w:r>
      <w:r w:rsidRPr="007979D3">
        <w:t>.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w:t>
      </w:r>
      <w:proofErr w:type="spellStart"/>
      <w:r w:rsidRPr="007979D3">
        <w:t>Boden</w:t>
      </w:r>
      <w:proofErr w:type="spellEnd"/>
      <w:r w:rsidRPr="007979D3">
        <w:t xml:space="preserve">,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t>
      </w:r>
      <w:proofErr w:type="gramStart"/>
      <w:r w:rsidRPr="007979D3">
        <w:t>We</w:t>
      </w:r>
      <w:proofErr w:type="gramEnd"/>
      <w:r w:rsidRPr="007979D3">
        <w:t xml:space="preserve"> can adapt to climate change — civilization has survived droughts and temperature shifts before. FACT </w:t>
      </w:r>
      <w:proofErr w:type="gramStart"/>
      <w:r w:rsidRPr="007979D3">
        <w:t>Although</w:t>
      </w:r>
      <w:proofErr w:type="gramEnd"/>
      <w:r w:rsidRPr="007979D3">
        <w:t xml:space="preserve">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1407D3">
        <w:rPr>
          <w:b/>
          <w:highlight w:val="green"/>
          <w:u w:val="single"/>
        </w:rPr>
        <w:t xml:space="preserve">unless we limit </w:t>
      </w:r>
      <w:r w:rsidRPr="007979D3">
        <w:rPr>
          <w:b/>
          <w:u w:val="single"/>
        </w:rPr>
        <w:t xml:space="preserve">the amount of heat-trapping </w:t>
      </w:r>
      <w:r w:rsidRPr="001407D3">
        <w:rPr>
          <w:b/>
          <w:highlight w:val="green"/>
          <w:u w:val="single"/>
        </w:rPr>
        <w:t xml:space="preserve">gases </w:t>
      </w:r>
      <w:r w:rsidRPr="007979D3">
        <w:rPr>
          <w:b/>
          <w:u w:val="single"/>
        </w:rPr>
        <w:t xml:space="preserve">we are putting into the atmosphere, </w:t>
      </w:r>
      <w:r w:rsidRPr="001407D3">
        <w:rPr>
          <w:b/>
          <w:highlight w:val="green"/>
          <w:u w:val="single"/>
        </w:rPr>
        <w:t>we will face a warming trend unseen since human civilization began</w:t>
      </w:r>
      <w:r w:rsidRPr="007979D3">
        <w:t xml:space="preserve"> 10,000 years ago. (IPCC 2001) </w:t>
      </w:r>
      <w:r w:rsidRPr="007979D3">
        <w:rPr>
          <w:u w:val="single"/>
        </w:rPr>
        <w:t xml:space="preserve">The </w:t>
      </w:r>
      <w:r w:rsidRPr="001407D3">
        <w:rPr>
          <w:highlight w:val="green"/>
          <w:u w:val="single"/>
        </w:rPr>
        <w:t>consequences</w:t>
      </w:r>
      <w:r w:rsidRPr="007979D3">
        <w:rPr>
          <w:u w:val="single"/>
        </w:rPr>
        <w:t xml:space="preserve"> of continued warming at current rates </w:t>
      </w:r>
      <w:r w:rsidRPr="001407D3">
        <w:rPr>
          <w:highlight w:val="green"/>
          <w:u w:val="single"/>
        </w:rPr>
        <w:t>are likely to be dire</w:t>
      </w:r>
      <w:r w:rsidRPr="007979D3">
        <w:t xml:space="preserve">. Many densely populated areas, such as low-lying coastal regions, are highly vulnerable to climate shifts. A middle-of-the-range projection is that the </w:t>
      </w:r>
      <w:proofErr w:type="gramStart"/>
      <w:r w:rsidRPr="007979D3">
        <w:t>homes of 13 to 88 million people around the world would be flooded by the sea</w:t>
      </w:r>
      <w:proofErr w:type="gramEnd"/>
      <w:r w:rsidRPr="007979D3">
        <w:t xml:space="preserve"> each year in the 2080s. Poorer countries and small island nations will have the hardest time adapting. (McLean et al. 2001) </w:t>
      </w:r>
      <w:proofErr w:type="gramStart"/>
      <w:r w:rsidRPr="007979D3">
        <w:t xml:space="preserve">In what appears to be the first forced move resulting from climate change, 100 residents of </w:t>
      </w:r>
      <w:proofErr w:type="spellStart"/>
      <w:r w:rsidRPr="007979D3">
        <w:t>Tegua</w:t>
      </w:r>
      <w:proofErr w:type="spellEnd"/>
      <w:r w:rsidRPr="007979D3">
        <w:t xml:space="preserve"> island</w:t>
      </w:r>
      <w:proofErr w:type="gramEnd"/>
      <w:r w:rsidRPr="007979D3">
        <w:t xml:space="preserve"> in the Pacific Ocean were evacuated by the government because rising sea levels were flooding their island. Some 2,000 other islanders plan a similar move to escape rising waters. In the United States, the village of </w:t>
      </w:r>
      <w:proofErr w:type="spellStart"/>
      <w:r w:rsidRPr="007979D3">
        <w:t>Shishmaref</w:t>
      </w:r>
      <w:proofErr w:type="spellEnd"/>
      <w:r w:rsidRPr="007979D3">
        <w:t xml:space="preserve"> in Alaska, which has been inhabited for 400 years, is collapsing from melting permafrost. Relocation plans are in the works. &lt;</w:t>
      </w:r>
      <w:proofErr w:type="gramStart"/>
      <w:r w:rsidRPr="007979D3">
        <w:t>continues</w:t>
      </w:r>
      <w:proofErr w:type="gramEnd"/>
      <w:r w:rsidRPr="007979D3">
        <w:t xml:space="preserve">…&gt;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t>
      </w:r>
      <w:proofErr w:type="gramStart"/>
      <w:r w:rsidRPr="007979D3">
        <w:t>While</w:t>
      </w:r>
      <w:proofErr w:type="gramEnd"/>
      <w:r w:rsidRPr="007979D3">
        <w:t xml:space="preserv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w:t>
      </w:r>
      <w:r w:rsidRPr="007979D3">
        <w:lastRenderedPageBreak/>
        <w:t>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0B6265F8" w14:textId="77777777" w:rsidR="0094314E" w:rsidRDefault="0094314E" w:rsidP="0094314E">
      <w:pPr>
        <w:pStyle w:val="Heading4"/>
      </w:pPr>
      <w:r>
        <w:t>The impact is billions of deaths.</w:t>
      </w:r>
    </w:p>
    <w:p w14:paraId="58EE9FBA" w14:textId="77777777" w:rsidR="0094314E" w:rsidRDefault="0094314E" w:rsidP="0094314E">
      <w:r w:rsidRPr="00D0036F">
        <w:rPr>
          <w:rStyle w:val="Style13ptBold"/>
        </w:rPr>
        <w:t xml:space="preserve">Cummins </w:t>
      </w:r>
      <w:r>
        <w:rPr>
          <w:rStyle w:val="Style13ptBold"/>
        </w:rPr>
        <w:t>‘</w:t>
      </w:r>
      <w:r w:rsidRPr="00D0036F">
        <w:rPr>
          <w:rStyle w:val="Style13ptBold"/>
        </w:rPr>
        <w:t>10</w:t>
      </w:r>
      <w:r>
        <w:t xml:space="preserve"> </w:t>
      </w:r>
    </w:p>
    <w:p w14:paraId="55728B18" w14:textId="77777777" w:rsidR="0094314E" w:rsidRPr="003E331A" w:rsidRDefault="0094314E" w:rsidP="0094314E">
      <w:pPr>
        <w:rPr>
          <w:szCs w:val="16"/>
        </w:rPr>
      </w:pPr>
      <w:r w:rsidRPr="003E331A">
        <w:rPr>
          <w:szCs w:val="16"/>
        </w:rPr>
        <w:t>(Ronnie, International Director – Organic Consumers Association and Will Allen, Advisor – Organic Consumers Association, “Climate Catastrophe: Surviving the 21st Century”, 2-14, http://www.commondreams.org/view/2010/02/14-6)</w:t>
      </w:r>
    </w:p>
    <w:p w14:paraId="264F0078" w14:textId="77777777" w:rsidR="0094314E" w:rsidRPr="00D0036F" w:rsidRDefault="0094314E" w:rsidP="0094314E"/>
    <w:p w14:paraId="3FD1D2E3" w14:textId="77777777" w:rsidR="0094314E" w:rsidRPr="00D569E2" w:rsidRDefault="0094314E" w:rsidP="0094314E">
      <w:r w:rsidRPr="00012EB9">
        <w:t xml:space="preserve">The hour is late. Leading climate scientists such as James Hansen are literally shouting at the top of their lungs that </w:t>
      </w:r>
      <w:r w:rsidRPr="001407D3">
        <w:rPr>
          <w:rStyle w:val="TitleChar"/>
          <w:highlight w:val="green"/>
        </w:rPr>
        <w:t>the world needs to reduce emissions</w:t>
      </w:r>
      <w:r w:rsidRPr="00012EB9">
        <w:t xml:space="preserve"> by 20-40% as soon as possible, and 80-90% by the year 2050, if we </w:t>
      </w:r>
      <w:r w:rsidRPr="00D0036F">
        <w:rPr>
          <w:rStyle w:val="TitleChar"/>
        </w:rPr>
        <w:t xml:space="preserve">are </w:t>
      </w:r>
      <w:r w:rsidRPr="001407D3">
        <w:rPr>
          <w:rStyle w:val="TitleChar"/>
          <w:highlight w:val="green"/>
        </w:rPr>
        <w:t xml:space="preserve">to avoid </w:t>
      </w:r>
      <w:r w:rsidRPr="001407D3">
        <w:rPr>
          <w:rStyle w:val="Emphasis"/>
          <w:highlight w:val="green"/>
        </w:rPr>
        <w:t>climate chaos</w:t>
      </w:r>
      <w:r w:rsidRPr="001407D3">
        <w:rPr>
          <w:rStyle w:val="TitleChar"/>
          <w:highlight w:val="green"/>
        </w:rPr>
        <w:t xml:space="preserve">, </w:t>
      </w:r>
      <w:r w:rsidRPr="001407D3">
        <w:rPr>
          <w:rStyle w:val="Emphasis"/>
          <w:highlight w:val="green"/>
        </w:rPr>
        <w:t>crop failures</w:t>
      </w:r>
      <w:r w:rsidRPr="001407D3">
        <w:rPr>
          <w:rStyle w:val="TitleChar"/>
          <w:highlight w:val="green"/>
        </w:rPr>
        <w:t xml:space="preserve">, </w:t>
      </w:r>
      <w:r w:rsidRPr="001407D3">
        <w:rPr>
          <w:rStyle w:val="Emphasis"/>
          <w:highlight w:val="green"/>
        </w:rPr>
        <w:t>endless wars</w:t>
      </w:r>
      <w:r w:rsidRPr="001407D3">
        <w:rPr>
          <w:rStyle w:val="TitleChar"/>
          <w:highlight w:val="green"/>
        </w:rPr>
        <w:t>, melting</w:t>
      </w:r>
      <w:r w:rsidRPr="00D0036F">
        <w:rPr>
          <w:rStyle w:val="TitleChar"/>
        </w:rPr>
        <w:t xml:space="preserve"> of</w:t>
      </w:r>
      <w:r w:rsidRPr="00012EB9">
        <w:t xml:space="preserve"> the </w:t>
      </w:r>
      <w:r w:rsidRPr="00D0036F">
        <w:rPr>
          <w:rStyle w:val="TitleChar"/>
        </w:rPr>
        <w:t xml:space="preserve">polar </w:t>
      </w:r>
      <w:r w:rsidRPr="001407D3">
        <w:rPr>
          <w:rStyle w:val="TitleChar"/>
          <w:highlight w:val="green"/>
        </w:rPr>
        <w:t>icecaps, and</w:t>
      </w:r>
      <w:r w:rsidRPr="00D0036F">
        <w:rPr>
          <w:rStyle w:val="TitleChar"/>
        </w:rPr>
        <w:t xml:space="preserve"> a disastrous </w:t>
      </w:r>
      <w:r w:rsidRPr="001407D3">
        <w:rPr>
          <w:rStyle w:val="TitleChar"/>
          <w:highlight w:val="green"/>
        </w:rPr>
        <w:t>rise in ocean levels. Either</w:t>
      </w:r>
      <w:r w:rsidRPr="00D0036F">
        <w:rPr>
          <w:rStyle w:val="TitleChar"/>
        </w:rPr>
        <w:t xml:space="preserve"> we</w:t>
      </w:r>
      <w:r w:rsidRPr="00012EB9">
        <w:t xml:space="preserve"> radically </w:t>
      </w:r>
      <w:r w:rsidRPr="001407D3">
        <w:rPr>
          <w:rStyle w:val="TitleChar"/>
          <w:highlight w:val="green"/>
        </w:rPr>
        <w:t>reduce CO2</w:t>
      </w:r>
      <w:r w:rsidRPr="00012EB9">
        <w:t xml:space="preserve"> and carbon dioxide equivalent (CO2e, which includes all GHGs, not just CO2) pollutants (currently at 390 parts per million and rising 2 ppm per year) to 350 ppm, including agriculture-derived methane and nitrous oxide pollution, </w:t>
      </w:r>
      <w:r w:rsidRPr="001407D3">
        <w:rPr>
          <w:rStyle w:val="TitleChar"/>
          <w:highlight w:val="green"/>
        </w:rPr>
        <w:t>or</w:t>
      </w:r>
      <w:r w:rsidRPr="00012EB9">
        <w:t xml:space="preserve"> else </w:t>
      </w:r>
      <w:r w:rsidRPr="001407D3">
        <w:rPr>
          <w:rStyle w:val="Emphasis"/>
          <w:highlight w:val="green"/>
        </w:rPr>
        <w:t>survival</w:t>
      </w:r>
      <w:r w:rsidRPr="00012EB9">
        <w:t xml:space="preserve"> for the present and future generations </w:t>
      </w:r>
      <w:r w:rsidRPr="001407D3">
        <w:rPr>
          <w:rStyle w:val="TitleChar"/>
          <w:highlight w:val="green"/>
        </w:rPr>
        <w:t>is in jeopardy</w:t>
      </w:r>
      <w:r w:rsidRPr="00012EB9">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1407D3">
        <w:rPr>
          <w:rStyle w:val="Emphasis"/>
          <w:highlight w:val="green"/>
        </w:rPr>
        <w:t>billions will die</w:t>
      </w:r>
      <w:r w:rsidRPr="00D0036F">
        <w:rPr>
          <w:rStyle w:val="TitleChar"/>
        </w:rPr>
        <w:t xml:space="preserve"> of thirst, cold, heat, disease, war, and starvation. </w:t>
      </w:r>
      <w:proofErr w:type="gramStart"/>
      <w:r w:rsidRPr="00D0036F">
        <w:rPr>
          <w:rStyle w:val="TitleChar"/>
        </w:rPr>
        <w:t>If the U.S.</w:t>
      </w:r>
      <w:r w:rsidRPr="00012EB9">
        <w:t xml:space="preserve"> significantly </w:t>
      </w:r>
      <w:r w:rsidRPr="00D0036F">
        <w:rPr>
          <w:rStyle w:val="TitleChar"/>
        </w:rPr>
        <w:t>reduces</w:t>
      </w:r>
      <w:r w:rsidRPr="00012EB9">
        <w:t xml:space="preserve"> greenhouse gas </w:t>
      </w:r>
      <w:r w:rsidRPr="00D0036F">
        <w:rPr>
          <w:rStyle w:val="TitleChar"/>
        </w:rPr>
        <w:t>emissions</w:t>
      </w:r>
      <w:proofErr w:type="gramEnd"/>
      <w:r w:rsidRPr="00D0036F">
        <w:rPr>
          <w:rStyle w:val="TitleChar"/>
        </w:rPr>
        <w:t xml:space="preserve">, </w:t>
      </w:r>
      <w:proofErr w:type="gramStart"/>
      <w:r w:rsidRPr="00D0036F">
        <w:rPr>
          <w:rStyle w:val="TitleChar"/>
        </w:rPr>
        <w:t>other countries will follow</w:t>
      </w:r>
      <w:proofErr w:type="gramEnd"/>
      <w:r w:rsidRPr="00012EB9">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6A1154C7" w14:textId="77777777" w:rsidR="0094314E" w:rsidRPr="0094314E" w:rsidRDefault="0094314E" w:rsidP="0094314E"/>
    <w:p w14:paraId="0B6E0EA9" w14:textId="77777777" w:rsidR="0094314E" w:rsidRDefault="0094314E" w:rsidP="0094314E">
      <w:pPr>
        <w:pStyle w:val="Heading3"/>
      </w:pPr>
      <w:r>
        <w:lastRenderedPageBreak/>
        <w:t>US-Sino ties solves Climate Change</w:t>
      </w:r>
    </w:p>
    <w:p w14:paraId="183510A9" w14:textId="77777777" w:rsidR="0094314E" w:rsidRDefault="0094314E" w:rsidP="0094314E"/>
    <w:p w14:paraId="46CCDDC3" w14:textId="77777777" w:rsidR="0094314E" w:rsidRDefault="0094314E" w:rsidP="0094314E">
      <w:pPr>
        <w:pStyle w:val="Heading4"/>
      </w:pPr>
      <w:r>
        <w:t>US-Sino ties key to global health and green initiatives.</w:t>
      </w:r>
    </w:p>
    <w:p w14:paraId="3C646EC9" w14:textId="77777777" w:rsidR="0094314E" w:rsidRPr="00350B9A" w:rsidRDefault="0094314E" w:rsidP="0094314E">
      <w:pPr>
        <w:rPr>
          <w:rStyle w:val="Style13ptBold"/>
        </w:rPr>
      </w:pPr>
      <w:proofErr w:type="spellStart"/>
      <w:r w:rsidRPr="00350B9A">
        <w:rPr>
          <w:rStyle w:val="Style13ptBold"/>
        </w:rPr>
        <w:t>Florick</w:t>
      </w:r>
      <w:proofErr w:type="spellEnd"/>
      <w:r w:rsidRPr="00350B9A">
        <w:rPr>
          <w:rStyle w:val="Style13ptBold"/>
        </w:rPr>
        <w:t xml:space="preserve"> ‘15</w:t>
      </w:r>
    </w:p>
    <w:p w14:paraId="73FAF2E7" w14:textId="77777777" w:rsidR="0094314E" w:rsidRPr="00350B9A" w:rsidRDefault="0094314E" w:rsidP="0094314E">
      <w:pPr>
        <w:rPr>
          <w:sz w:val="18"/>
          <w:szCs w:val="18"/>
        </w:rPr>
      </w:pPr>
      <w:proofErr w:type="gramStart"/>
      <w:r w:rsidRPr="00350B9A">
        <w:rPr>
          <w:sz w:val="18"/>
          <w:szCs w:val="18"/>
        </w:rPr>
        <w:t>et</w:t>
      </w:r>
      <w:proofErr w:type="gramEnd"/>
      <w:r w:rsidRPr="00350B9A">
        <w:rPr>
          <w:sz w:val="18"/>
          <w:szCs w:val="18"/>
        </w:rPr>
        <w:t xml:space="preserve">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w:t>
      </w:r>
      <w:proofErr w:type="gramStart"/>
      <w:r w:rsidRPr="00350B9A">
        <w:rPr>
          <w:sz w:val="18"/>
          <w:szCs w:val="18"/>
        </w:rPr>
        <w:t>East Asia and former Warsaw Pact and Soviet Union states.</w:t>
      </w:r>
      <w:proofErr w:type="gramEnd"/>
      <w:r w:rsidRPr="00350B9A">
        <w:rPr>
          <w:sz w:val="18"/>
          <w:szCs w:val="18"/>
        </w:rPr>
        <w:t xml:space="preserve">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7D45789B" w14:textId="77777777" w:rsidR="0094314E" w:rsidRDefault="0094314E" w:rsidP="0094314E"/>
    <w:p w14:paraId="6D30D9B4" w14:textId="77777777" w:rsidR="0094314E" w:rsidRPr="00350B9A" w:rsidRDefault="0094314E" w:rsidP="0094314E">
      <w:r w:rsidRPr="00537722">
        <w:rPr>
          <w:rStyle w:val="TitleChar"/>
          <w:highlight w:val="green"/>
        </w:rPr>
        <w:t>The relationship between the U</w:t>
      </w:r>
      <w:r w:rsidRPr="00350B9A">
        <w:t>nited</w:t>
      </w:r>
      <w:r w:rsidRPr="00537722">
        <w:rPr>
          <w:rStyle w:val="TitleChar"/>
          <w:highlight w:val="green"/>
        </w:rPr>
        <w:t xml:space="preserve"> S</w:t>
      </w:r>
      <w:r w:rsidRPr="00350B9A">
        <w:t xml:space="preserve">tates </w:t>
      </w:r>
      <w:r w:rsidRPr="00537722">
        <w:rPr>
          <w:rStyle w:val="TitleChar"/>
          <w:highlight w:val="green"/>
        </w:rPr>
        <w:t>and China is unique</w:t>
      </w:r>
      <w:r w:rsidRPr="00350B9A">
        <w:t xml:space="preserve"> in the annals of the international system. Holistically, </w:t>
      </w:r>
      <w:proofErr w:type="gramStart"/>
      <w:r w:rsidRPr="00350B9A">
        <w:t>never</w:t>
      </w:r>
      <w:proofErr w:type="gramEnd"/>
      <w:r w:rsidRPr="00350B9A">
        <w:t xml:space="preserve"> before have two states with such different cultures emerged as leaders on the world stage. </w:t>
      </w:r>
      <w:r w:rsidRPr="00537722">
        <w:rPr>
          <w:rStyle w:val="TitleChar"/>
          <w:highlight w:val="green"/>
        </w:rPr>
        <w:t>While the U</w:t>
      </w:r>
      <w:r w:rsidRPr="00350B9A">
        <w:t xml:space="preserve">nited </w:t>
      </w:r>
      <w:r w:rsidRPr="00537722">
        <w:rPr>
          <w:rStyle w:val="TitleChar"/>
          <w:highlight w:val="green"/>
        </w:rPr>
        <w:t>S</w:t>
      </w:r>
      <w:r w:rsidRPr="00350B9A">
        <w:t>tates</w:t>
      </w:r>
      <w:r w:rsidRPr="00537722">
        <w:rPr>
          <w:rStyle w:val="TitleChar"/>
          <w:highlight w:val="green"/>
        </w:rPr>
        <w:t xml:space="preserve"> and China have competing localized</w:t>
      </w:r>
      <w:r w:rsidRPr="00350B9A">
        <w:t xml:space="preserve"> </w:t>
      </w:r>
      <w:r w:rsidRPr="00537722">
        <w:rPr>
          <w:rStyle w:val="TitleChar"/>
          <w:highlight w:val="green"/>
        </w:rPr>
        <w:t>and short-term interests</w:t>
      </w:r>
      <w:r w:rsidRPr="00350B9A">
        <w:t>, a multitude of strategic incentives motivate them to cooperate, even in the face of obstacles, because "</w:t>
      </w:r>
      <w:r w:rsidRPr="00537722">
        <w:rPr>
          <w:rStyle w:val="TitleChar"/>
          <w:highlight w:val="green"/>
        </w:rPr>
        <w:t>a number of critical problems that the planet and individual nations face cannot be adequately addressed without Sino-American collaboration, among them</w:t>
      </w:r>
      <w:r w:rsidRPr="00350B9A">
        <w:rPr>
          <w:rStyle w:val="TitleChar"/>
        </w:rPr>
        <w:t xml:space="preserve"> </w:t>
      </w:r>
      <w:r w:rsidRPr="00350B9A">
        <w:t xml:space="preserve">global economic growth, </w:t>
      </w:r>
      <w:r w:rsidRPr="00537722">
        <w:rPr>
          <w:rStyle w:val="Emphasis"/>
          <w:highlight w:val="green"/>
        </w:rPr>
        <w:t>world health</w:t>
      </w:r>
      <w:r w:rsidRPr="00350B9A">
        <w:t xml:space="preserve">, </w:t>
      </w:r>
      <w:r w:rsidRPr="00537722">
        <w:rPr>
          <w:rStyle w:val="Emphasis"/>
          <w:highlight w:val="green"/>
        </w:rPr>
        <w:t>and environmental issues."</w:t>
      </w:r>
      <w:proofErr w:type="gramStart"/>
      <w:r w:rsidRPr="00350B9A">
        <w:t xml:space="preserve">1 </w:t>
      </w:r>
      <w:r w:rsidRPr="00537722">
        <w:rPr>
          <w:rStyle w:val="TitleChar"/>
          <w:highlight w:val="green"/>
        </w:rPr>
        <w:t>Coop</w:t>
      </w:r>
      <w:r w:rsidRPr="00350B9A">
        <w:t>eration</w:t>
      </w:r>
      <w:proofErr w:type="gramEnd"/>
      <w:r w:rsidRPr="00350B9A">
        <w:t xml:space="preserve"> </w:t>
      </w:r>
      <w:r w:rsidRPr="00537722">
        <w:rPr>
          <w:rStyle w:val="Emphasis"/>
          <w:highlight w:val="green"/>
        </w:rPr>
        <w:t>between the two is imperative</w:t>
      </w:r>
      <w:r w:rsidRPr="00350B9A">
        <w:t xml:space="preserve"> for the international community to move forward. </w:t>
      </w:r>
      <w:r w:rsidRPr="00537722">
        <w:rPr>
          <w:rStyle w:val="TitleChar"/>
          <w:highlight w:val="green"/>
        </w:rPr>
        <w:t>The challenge is to preserve the focus on strategic priorities</w:t>
      </w:r>
      <w:r w:rsidRPr="00350B9A">
        <w:t xml:space="preserve"> </w:t>
      </w:r>
      <w:r w:rsidRPr="00537722">
        <w:rPr>
          <w:rStyle w:val="TitleChar"/>
          <w:highlight w:val="green"/>
        </w:rPr>
        <w:t>despite the tantalizing prospect of</w:t>
      </w:r>
      <w:r w:rsidRPr="00350B9A">
        <w:t xml:space="preserve"> pursuing </w:t>
      </w:r>
      <w:r w:rsidRPr="00537722">
        <w:rPr>
          <w:rStyle w:val="TitleChar"/>
          <w:highlight w:val="green"/>
        </w:rPr>
        <w:t>operational opportunities.</w:t>
      </w:r>
    </w:p>
    <w:p w14:paraId="061CB0ED" w14:textId="77777777" w:rsidR="0094314E" w:rsidRDefault="0094314E" w:rsidP="0094314E"/>
    <w:p w14:paraId="15BC222E" w14:textId="77777777" w:rsidR="0094314E" w:rsidRDefault="0094314E" w:rsidP="0094314E">
      <w:pPr>
        <w:pStyle w:val="Heading4"/>
      </w:pPr>
      <w:proofErr w:type="gramStart"/>
      <w:r>
        <w:t xml:space="preserve">US-Sino coop key to global solutions on climate change, energy security, food security, and </w:t>
      </w:r>
      <w:proofErr w:type="spellStart"/>
      <w:r>
        <w:t>cyberactivity</w:t>
      </w:r>
      <w:proofErr w:type="spellEnd"/>
      <w:r>
        <w:t>.</w:t>
      </w:r>
      <w:proofErr w:type="gramEnd"/>
      <w:r>
        <w:t xml:space="preserve"> </w:t>
      </w:r>
    </w:p>
    <w:p w14:paraId="6D780D62" w14:textId="77777777" w:rsidR="0094314E" w:rsidRPr="00BB7662" w:rsidRDefault="0094314E" w:rsidP="0094314E">
      <w:pPr>
        <w:rPr>
          <w:rStyle w:val="Style13ptBold"/>
        </w:rPr>
      </w:pPr>
      <w:proofErr w:type="spellStart"/>
      <w:r w:rsidRPr="00BB7662">
        <w:rPr>
          <w:rStyle w:val="Style13ptBold"/>
        </w:rPr>
        <w:t>Shambaugh</w:t>
      </w:r>
      <w:proofErr w:type="spellEnd"/>
      <w:r w:rsidRPr="00BB7662">
        <w:rPr>
          <w:rStyle w:val="Style13ptBold"/>
        </w:rPr>
        <w:t xml:space="preserve"> ‘15</w:t>
      </w:r>
    </w:p>
    <w:p w14:paraId="31A65E2A" w14:textId="77777777" w:rsidR="0094314E" w:rsidRPr="00BB7662" w:rsidRDefault="0094314E" w:rsidP="0094314E">
      <w:pPr>
        <w:rPr>
          <w:sz w:val="18"/>
          <w:szCs w:val="18"/>
        </w:rPr>
      </w:pPr>
      <w:r w:rsidRPr="00BB7662">
        <w:rPr>
          <w:sz w:val="18"/>
          <w:szCs w:val="18"/>
        </w:rPr>
        <w:t xml:space="preserve">David </w:t>
      </w:r>
      <w:proofErr w:type="spellStart"/>
      <w:r w:rsidRPr="00BB7662">
        <w:rPr>
          <w:sz w:val="18"/>
          <w:szCs w:val="18"/>
        </w:rPr>
        <w:t>Shambaugh</w:t>
      </w:r>
      <w:proofErr w:type="spellEnd"/>
      <w:r w:rsidRPr="00BB7662">
        <w:rPr>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 “China, U.S. Should Make New Ties” – Brookings, Opinion Section – originally appeared in The China Daily: USA  – January 7</w:t>
      </w:r>
      <w:r w:rsidRPr="00BB7662">
        <w:rPr>
          <w:sz w:val="18"/>
          <w:szCs w:val="18"/>
          <w:vertAlign w:val="superscript"/>
        </w:rPr>
        <w:t>th</w:t>
      </w:r>
      <w:r w:rsidRPr="00BB7662">
        <w:rPr>
          <w:sz w:val="18"/>
          <w:szCs w:val="18"/>
        </w:rPr>
        <w:t xml:space="preserve"> – available at: http://www.brookings.edu/research/opinions/2015/01/07-china-us-should-make-new-gains-shambaugh</w:t>
      </w:r>
    </w:p>
    <w:p w14:paraId="56774AF2" w14:textId="77777777" w:rsidR="0094314E" w:rsidRDefault="0094314E" w:rsidP="0094314E"/>
    <w:p w14:paraId="39831003" w14:textId="77777777" w:rsidR="0094314E" w:rsidRDefault="0094314E" w:rsidP="0094314E">
      <w:r>
        <w:t xml:space="preserve">A third set of </w:t>
      </w:r>
      <w:r w:rsidRPr="00537722">
        <w:rPr>
          <w:rStyle w:val="TitleChar"/>
          <w:highlight w:val="green"/>
        </w:rPr>
        <w:t>issues high on the agenda</w:t>
      </w:r>
      <w:r>
        <w:t xml:space="preserve"> </w:t>
      </w:r>
      <w:r w:rsidRPr="00537722">
        <w:rPr>
          <w:rStyle w:val="TitleChar"/>
          <w:highlight w:val="green"/>
        </w:rPr>
        <w:t xml:space="preserve">will be to forge </w:t>
      </w:r>
      <w:r w:rsidRPr="00537722">
        <w:rPr>
          <w:rStyle w:val="Emphasis"/>
          <w:highlight w:val="green"/>
        </w:rPr>
        <w:t>practical cooperation</w:t>
      </w:r>
      <w:r>
        <w:t xml:space="preserve"> </w:t>
      </w:r>
      <w:r w:rsidRPr="00537722">
        <w:rPr>
          <w:rStyle w:val="TitleChar"/>
          <w:highlight w:val="green"/>
        </w:rPr>
        <w:t>on a number of</w:t>
      </w:r>
      <w:r w:rsidRPr="00B3029E">
        <w:rPr>
          <w:rStyle w:val="TitleChar"/>
        </w:rPr>
        <w:t xml:space="preserve"> </w:t>
      </w:r>
      <w:r>
        <w:t xml:space="preserve">so-called </w:t>
      </w:r>
      <w:r w:rsidRPr="00537722">
        <w:rPr>
          <w:rStyle w:val="TitleChar"/>
          <w:highlight w:val="green"/>
        </w:rPr>
        <w:t>global</w:t>
      </w:r>
      <w:r w:rsidRPr="00B3029E">
        <w:rPr>
          <w:rStyle w:val="TitleChar"/>
        </w:rPr>
        <w:t xml:space="preserve"> </w:t>
      </w:r>
      <w:r>
        <w:t xml:space="preserve">governance </w:t>
      </w:r>
      <w:r w:rsidRPr="00537722">
        <w:rPr>
          <w:rStyle w:val="TitleChar"/>
          <w:highlight w:val="green"/>
        </w:rPr>
        <w:t>issues</w:t>
      </w:r>
      <w:r>
        <w:t xml:space="preserve"> - </w:t>
      </w:r>
      <w:r w:rsidRPr="00B3029E">
        <w:rPr>
          <w:rStyle w:val="TitleChar"/>
        </w:rPr>
        <w:t>including counterterror</w:t>
      </w:r>
      <w:r>
        <w:t xml:space="preserve">ism, anti-piracy, </w:t>
      </w:r>
      <w:r w:rsidRPr="00B3029E">
        <w:rPr>
          <w:rStyle w:val="Emphasis"/>
        </w:rPr>
        <w:t>climate change</w:t>
      </w:r>
      <w:r>
        <w:t xml:space="preserve">, maritime security, economic stability, </w:t>
      </w:r>
      <w:r w:rsidRPr="00B3029E">
        <w:rPr>
          <w:rStyle w:val="Emphasis"/>
        </w:rPr>
        <w:t>energy security</w:t>
      </w:r>
      <w:r>
        <w:t xml:space="preserve">, </w:t>
      </w:r>
      <w:r w:rsidRPr="00B3029E">
        <w:rPr>
          <w:rStyle w:val="Emphasis"/>
        </w:rPr>
        <w:t>food security</w:t>
      </w:r>
      <w:r>
        <w:t xml:space="preserve">, </w:t>
      </w:r>
      <w:r w:rsidRPr="00537722">
        <w:rPr>
          <w:rStyle w:val="TitleChar"/>
          <w:highlight w:val="green"/>
        </w:rPr>
        <w:t xml:space="preserve">and </w:t>
      </w:r>
      <w:r w:rsidRPr="00B3029E">
        <w:rPr>
          <w:rStyle w:val="Emphasis"/>
        </w:rPr>
        <w:t xml:space="preserve">setting global rules for </w:t>
      </w:r>
      <w:proofErr w:type="spellStart"/>
      <w:r w:rsidRPr="00B3029E">
        <w:rPr>
          <w:rStyle w:val="Emphasis"/>
        </w:rPr>
        <w:t>cyberactivity</w:t>
      </w:r>
      <w:proofErr w:type="spellEnd"/>
      <w:r w:rsidRPr="00537722">
        <w:rPr>
          <w:rStyle w:val="TitleChar"/>
          <w:highlight w:val="green"/>
        </w:rPr>
        <w:t>.</w:t>
      </w:r>
      <w:r>
        <w:t xml:space="preserve"> </w:t>
      </w:r>
      <w:r w:rsidRPr="00537722">
        <w:rPr>
          <w:rStyle w:val="TitleChar"/>
          <w:highlight w:val="green"/>
        </w:rPr>
        <w:t>Whether Washington and Beijing work in tandem to address these issues</w:t>
      </w:r>
      <w:r>
        <w:t xml:space="preserve">, or work on separate but parallel tracks, </w:t>
      </w:r>
      <w:r w:rsidRPr="00537722">
        <w:rPr>
          <w:rStyle w:val="TitleChar"/>
          <w:highlight w:val="green"/>
        </w:rPr>
        <w:t xml:space="preserve">such cooperation </w:t>
      </w:r>
      <w:r w:rsidRPr="00537722">
        <w:rPr>
          <w:rStyle w:val="Emphasis"/>
          <w:highlight w:val="green"/>
        </w:rPr>
        <w:t>is critical to addressing these international challenges</w:t>
      </w:r>
      <w:r>
        <w:t xml:space="preserve">. </w:t>
      </w:r>
    </w:p>
    <w:p w14:paraId="740A24B8" w14:textId="77777777" w:rsidR="0094314E" w:rsidRDefault="0094314E" w:rsidP="0094314E"/>
    <w:p w14:paraId="442F9AAF" w14:textId="77777777" w:rsidR="0094314E" w:rsidRDefault="0094314E" w:rsidP="0094314E"/>
    <w:p w14:paraId="714DFE84" w14:textId="77777777" w:rsidR="0094314E" w:rsidRDefault="0094314E" w:rsidP="0094314E">
      <w:pPr>
        <w:pStyle w:val="Heading3"/>
      </w:pPr>
      <w:r>
        <w:lastRenderedPageBreak/>
        <w:t>A-to “Too late – beyond the tipping point”</w:t>
      </w:r>
    </w:p>
    <w:p w14:paraId="582A1114" w14:textId="77777777" w:rsidR="0094314E" w:rsidRDefault="0094314E" w:rsidP="0094314E">
      <w:pPr>
        <w:pStyle w:val="Heading4"/>
      </w:pPr>
      <w:proofErr w:type="gramStart"/>
      <w:r>
        <w:t>(  )</w:t>
      </w:r>
      <w:proofErr w:type="gramEnd"/>
      <w:r>
        <w:t xml:space="preserve"> </w:t>
      </w:r>
      <w:r w:rsidRPr="00DB503F">
        <w:t>Not too late – every reduction key</w:t>
      </w:r>
    </w:p>
    <w:p w14:paraId="60DE014F" w14:textId="77777777" w:rsidR="0094314E" w:rsidRPr="00E47BBA" w:rsidRDefault="0094314E" w:rsidP="0094314E"/>
    <w:p w14:paraId="3FE513C2" w14:textId="77777777" w:rsidR="0094314E" w:rsidRPr="00DB503F" w:rsidRDefault="0094314E" w:rsidP="0094314E">
      <w:pPr>
        <w:rPr>
          <w:rStyle w:val="Style13ptBold"/>
        </w:rPr>
      </w:pPr>
      <w:proofErr w:type="spellStart"/>
      <w:r w:rsidRPr="00DB503F">
        <w:rPr>
          <w:rStyle w:val="Style13ptBold"/>
        </w:rPr>
        <w:t>Nuccitelli</w:t>
      </w:r>
      <w:proofErr w:type="spellEnd"/>
      <w:r w:rsidRPr="00DB503F">
        <w:rPr>
          <w:rStyle w:val="Style13ptBold"/>
        </w:rPr>
        <w:t xml:space="preserve"> </w:t>
      </w:r>
      <w:r>
        <w:rPr>
          <w:rStyle w:val="Style13ptBold"/>
        </w:rPr>
        <w:t>12</w:t>
      </w:r>
    </w:p>
    <w:p w14:paraId="5233CE12" w14:textId="77777777" w:rsidR="0094314E" w:rsidRPr="00E47BBA" w:rsidRDefault="0094314E" w:rsidP="0094314E">
      <w:pPr>
        <w:rPr>
          <w:szCs w:val="16"/>
        </w:rPr>
      </w:pPr>
      <w:r w:rsidRPr="00E47BBA">
        <w:rPr>
          <w:szCs w:val="16"/>
        </w:rPr>
        <w:t xml:space="preserve">[Dana,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14" w:history="1">
        <w:r w:rsidRPr="00E47BBA">
          <w:rPr>
            <w:rStyle w:val="Hyperlink"/>
            <w:szCs w:val="16"/>
          </w:rPr>
          <w:t>http://www.skepticalscience.com/realistically-what-might-future-climate-look-like.html</w:t>
        </w:r>
      </w:hyperlink>
      <w:r w:rsidRPr="00E47BBA">
        <w:rPr>
          <w:szCs w:val="16"/>
        </w:rPr>
        <w:t>]</w:t>
      </w:r>
    </w:p>
    <w:p w14:paraId="28756527" w14:textId="77777777" w:rsidR="0094314E" w:rsidRPr="00DB503F" w:rsidRDefault="0094314E" w:rsidP="0094314E">
      <w:pPr>
        <w:rPr>
          <w:sz w:val="14"/>
        </w:rPr>
      </w:pPr>
    </w:p>
    <w:p w14:paraId="3AB65020" w14:textId="77777777" w:rsidR="0094314E" w:rsidRPr="00C95503" w:rsidRDefault="0094314E" w:rsidP="0094314E">
      <w:r w:rsidRPr="00537722">
        <w:rPr>
          <w:rStyle w:val="TitleChar"/>
          <w:highlight w:val="green"/>
        </w:rPr>
        <w:t xml:space="preserve">We're </w:t>
      </w:r>
      <w:r w:rsidRPr="00537722">
        <w:rPr>
          <w:rStyle w:val="Emphasis"/>
          <w:highlight w:val="green"/>
        </w:rPr>
        <w:t>not yet committed</w:t>
      </w:r>
      <w:r w:rsidRPr="00537722">
        <w:rPr>
          <w:rStyle w:val="TitleChar"/>
          <w:highlight w:val="green"/>
        </w:rPr>
        <w:t xml:space="preserve"> to surpassing 2°C</w:t>
      </w:r>
      <w:r w:rsidRPr="00C95503">
        <w:rPr>
          <w:rStyle w:val="TitleChar"/>
        </w:rPr>
        <w:t xml:space="preserve"> global </w:t>
      </w:r>
      <w:r w:rsidRPr="00537722">
        <w:rPr>
          <w:rStyle w:val="TitleChar"/>
          <w:highlight w:val="green"/>
        </w:rPr>
        <w:t>warming, but</w:t>
      </w:r>
      <w:r w:rsidRPr="00C95503">
        <w:rPr>
          <w:rStyle w:val="TitleChar"/>
        </w:rPr>
        <w:t xml:space="preserve"> as Watson noted, </w:t>
      </w:r>
      <w:r w:rsidRPr="00537722">
        <w:rPr>
          <w:rStyle w:val="TitleChar"/>
          <w:highlight w:val="green"/>
        </w:rPr>
        <w:t>we are quickly running out of time to</w:t>
      </w:r>
      <w:r w:rsidRPr="00C95503">
        <w:rPr>
          <w:rStyle w:val="TitleChar"/>
        </w:rPr>
        <w:t xml:space="preserve"> realistically give ourselves a chance to </w:t>
      </w:r>
      <w:r w:rsidRPr="00537722">
        <w:rPr>
          <w:rStyle w:val="TitleChar"/>
          <w:highlight w:val="green"/>
        </w:rPr>
        <w:t>stay below that 'danger limit'</w:t>
      </w:r>
      <w:r w:rsidRPr="00C95503">
        <w:rPr>
          <w:rStyle w:val="TitleChar"/>
        </w:rPr>
        <w:t>.  However, 2°C is not a do-or-die</w:t>
      </w:r>
      <w:r w:rsidRPr="00C95503">
        <w:t xml:space="preserve"> threshold.  </w:t>
      </w:r>
      <w:r w:rsidRPr="00537722">
        <w:rPr>
          <w:rStyle w:val="TitleChar"/>
          <w:highlight w:val="green"/>
        </w:rPr>
        <w:t>Every bit</w:t>
      </w:r>
      <w:r w:rsidRPr="00C95503">
        <w:rPr>
          <w:rStyle w:val="TitleChar"/>
        </w:rPr>
        <w:t xml:space="preserve"> of CO2 emissions </w:t>
      </w:r>
      <w:r w:rsidRPr="00537722">
        <w:rPr>
          <w:rStyle w:val="TitleChar"/>
          <w:highlight w:val="green"/>
        </w:rPr>
        <w:t>we can reduce means</w:t>
      </w:r>
      <w:r w:rsidRPr="00C95503">
        <w:rPr>
          <w:rStyle w:val="TitleChar"/>
        </w:rPr>
        <w:t xml:space="preserve"> that much </w:t>
      </w:r>
      <w:r w:rsidRPr="00537722">
        <w:rPr>
          <w:rStyle w:val="TitleChar"/>
          <w:highlight w:val="green"/>
        </w:rPr>
        <w:t>avoided</w:t>
      </w:r>
      <w:r w:rsidRPr="00C95503">
        <w:rPr>
          <w:rStyle w:val="TitleChar"/>
        </w:rPr>
        <w:t xml:space="preserve"> future </w:t>
      </w:r>
      <w:r w:rsidRPr="00537722">
        <w:rPr>
          <w:rStyle w:val="TitleChar"/>
          <w:highlight w:val="green"/>
        </w:rPr>
        <w:t>warming</w:t>
      </w:r>
      <w:r w:rsidRPr="00537722">
        <w:rPr>
          <w:highlight w:val="green"/>
        </w:rPr>
        <w:t>,</w:t>
      </w:r>
      <w:r w:rsidRPr="00C95503">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C95503">
        <w:rPr>
          <w:rStyle w:val="TitleChar"/>
        </w:rPr>
        <w:t xml:space="preserve">limiting global warming to 2°C is probably the best we can do. However, </w:t>
      </w:r>
      <w:r w:rsidRPr="00537722">
        <w:rPr>
          <w:rStyle w:val="TitleChar"/>
          <w:highlight w:val="green"/>
        </w:rPr>
        <w:t xml:space="preserve">there is a </w:t>
      </w:r>
      <w:r w:rsidRPr="00537722">
        <w:rPr>
          <w:rStyle w:val="Emphasis"/>
          <w:highlight w:val="green"/>
        </w:rPr>
        <w:t>big difference</w:t>
      </w:r>
      <w:r w:rsidRPr="00537722">
        <w:rPr>
          <w:rStyle w:val="TitleChar"/>
          <w:highlight w:val="green"/>
        </w:rPr>
        <w:t xml:space="preserve"> between 2°</w:t>
      </w:r>
      <w:r w:rsidRPr="00C95503">
        <w:rPr>
          <w:rStyle w:val="TitleChar"/>
        </w:rPr>
        <w:t xml:space="preserve">C and 3°C, between 3°C and 4°C, </w:t>
      </w:r>
      <w:r w:rsidRPr="00537722">
        <w:rPr>
          <w:rStyle w:val="TitleChar"/>
          <w:highlight w:val="green"/>
        </w:rPr>
        <w:t>and anything greater than 4°</w:t>
      </w:r>
      <w:r w:rsidRPr="00C95503">
        <w:rPr>
          <w:rStyle w:val="TitleChar"/>
        </w:rPr>
        <w:t xml:space="preserve">C </w:t>
      </w:r>
      <w:r w:rsidRPr="00537722">
        <w:rPr>
          <w:rStyle w:val="TitleChar"/>
          <w:highlight w:val="green"/>
        </w:rPr>
        <w:t>can</w:t>
      </w:r>
      <w:r w:rsidRPr="00C95503">
        <w:rPr>
          <w:rStyle w:val="TitleChar"/>
        </w:rPr>
        <w:t xml:space="preserve"> probably accurately </w:t>
      </w:r>
      <w:r w:rsidRPr="00537722">
        <w:rPr>
          <w:rStyle w:val="TitleChar"/>
          <w:highlight w:val="green"/>
        </w:rPr>
        <w:t>be described as catastrophic</w:t>
      </w:r>
      <w:r w:rsidRPr="00C95503">
        <w:t xml:space="preserve">, since various tipping points are expected to be triggered at this level. Right now, </w:t>
      </w:r>
      <w:r w:rsidRPr="00537722">
        <w:rPr>
          <w:rStyle w:val="Emphasis"/>
          <w:highlight w:val="green"/>
        </w:rPr>
        <w:t>we are on track for the catastrophic consequences</w:t>
      </w:r>
      <w:r w:rsidRPr="00C95503">
        <w:t xml:space="preserve"> (widespread coral mortality, mass extinctions, hundreds of millions of people adversely impacted by droughts, floods, heat waves, etc</w:t>
      </w:r>
      <w:r w:rsidRPr="00DF7D2B">
        <w:rPr>
          <w:rStyle w:val="Emphasis"/>
        </w:rPr>
        <w:t xml:space="preserve">.). </w:t>
      </w:r>
      <w:r w:rsidRPr="00537722">
        <w:rPr>
          <w:rStyle w:val="Emphasis"/>
          <w:highlight w:val="green"/>
        </w:rPr>
        <w:t>But we're not stuck on that track just yet,</w:t>
      </w:r>
      <w:r w:rsidRPr="00C95503">
        <w:t xml:space="preserve"> </w:t>
      </w:r>
      <w:r w:rsidRPr="00C95503">
        <w:rPr>
          <w:rStyle w:val="TitleChar"/>
        </w:rPr>
        <w:t xml:space="preserve">and </w:t>
      </w:r>
      <w:r w:rsidRPr="00537722">
        <w:rPr>
          <w:rStyle w:val="TitleChar"/>
          <w:highlight w:val="green"/>
        </w:rPr>
        <w:t>we need to move</w:t>
      </w:r>
      <w:r w:rsidRPr="00C95503">
        <w:rPr>
          <w:rStyle w:val="TitleChar"/>
        </w:rPr>
        <w:t xml:space="preserve"> ourselves </w:t>
      </w:r>
      <w:r w:rsidRPr="00537722">
        <w:rPr>
          <w:rStyle w:val="TitleChar"/>
          <w:highlight w:val="green"/>
        </w:rPr>
        <w:t>as far off</w:t>
      </w:r>
      <w:r w:rsidRPr="00C95503">
        <w:rPr>
          <w:rStyle w:val="TitleChar"/>
        </w:rPr>
        <w:t xml:space="preserve"> of it </w:t>
      </w:r>
      <w:r w:rsidRPr="00537722">
        <w:rPr>
          <w:rStyle w:val="TitleChar"/>
          <w:highlight w:val="green"/>
        </w:rPr>
        <w:t>as possible by reducing</w:t>
      </w:r>
      <w:r w:rsidRPr="00C95503">
        <w:rPr>
          <w:rStyle w:val="TitleChar"/>
        </w:rPr>
        <w:t xml:space="preserve"> our greenhouse gas </w:t>
      </w:r>
      <w:r w:rsidRPr="00537722">
        <w:rPr>
          <w:rStyle w:val="TitleChar"/>
          <w:highlight w:val="green"/>
        </w:rPr>
        <w:t>emissions</w:t>
      </w:r>
      <w:r w:rsidRPr="00C95503">
        <w:rPr>
          <w:rStyle w:val="TitleChar"/>
        </w:rPr>
        <w:t xml:space="preserve"> as </w:t>
      </w:r>
      <w:r w:rsidRPr="00537722">
        <w:rPr>
          <w:rStyle w:val="TitleChar"/>
          <w:highlight w:val="green"/>
        </w:rPr>
        <w:t>soon and as much as possible</w:t>
      </w:r>
      <w:r w:rsidRPr="00537722">
        <w:rPr>
          <w:highlight w:val="green"/>
        </w:rPr>
        <w:t>.</w:t>
      </w:r>
      <w:r w:rsidRPr="00C95503">
        <w:t xml:space="preserve"> There are of course many people who believe that the planet will not warm as much, or that the impacts of the associated climate change will be as bad as the body of scientific evidence suggests. That is certainly </w:t>
      </w:r>
      <w:proofErr w:type="gramStart"/>
      <w:r w:rsidRPr="00C95503">
        <w:t xml:space="preserve">a </w:t>
      </w:r>
      <w:proofErr w:type="spellStart"/>
      <w:r w:rsidRPr="00C95503">
        <w:t>possiblity</w:t>
      </w:r>
      <w:proofErr w:type="spellEnd"/>
      <w:proofErr w:type="gramEnd"/>
      <w:r w:rsidRPr="00C95503">
        <w:t xml:space="preserve">, and we very much hope that their optimistic view is correct. However, what </w:t>
      </w:r>
      <w:r w:rsidRPr="00C95503">
        <w:rPr>
          <w:rStyle w:val="TitleChar"/>
        </w:rPr>
        <w:t xml:space="preserve">we have presented </w:t>
      </w:r>
      <w:r w:rsidRPr="00C95503">
        <w:t xml:space="preserve">here is </w:t>
      </w:r>
      <w:r w:rsidRPr="00DF7D2B">
        <w:rPr>
          <w:rStyle w:val="Emphasis"/>
        </w:rPr>
        <w:t>the best summary of scientific evidence available</w:t>
      </w:r>
      <w:r w:rsidRPr="00C95503">
        <w:t xml:space="preserve">, </w:t>
      </w:r>
      <w:r w:rsidRPr="00C95503">
        <w:rPr>
          <w:rStyle w:val="TitleChar"/>
        </w:rPr>
        <w:t xml:space="preserve">and it paints a very bleak picture if we fail to rapidly reduce our greenhouse gas emissions. </w:t>
      </w:r>
      <w:r w:rsidRPr="00537722">
        <w:rPr>
          <w:rStyle w:val="TitleChar"/>
          <w:highlight w:val="green"/>
        </w:rPr>
        <w:t>If we continue forward on our current path</w:t>
      </w:r>
      <w:r w:rsidRPr="00537722">
        <w:rPr>
          <w:highlight w:val="green"/>
        </w:rPr>
        <w:t xml:space="preserve">, </w:t>
      </w:r>
      <w:r w:rsidRPr="00537722">
        <w:rPr>
          <w:rStyle w:val="TitleChar"/>
          <w:highlight w:val="green"/>
        </w:rPr>
        <w:t>catastrophe</w:t>
      </w:r>
      <w:r w:rsidRPr="00C95503">
        <w:t xml:space="preserve"> is not just a possible outcome, it </w:t>
      </w:r>
      <w:r w:rsidRPr="00537722">
        <w:rPr>
          <w:rStyle w:val="TitleChar"/>
          <w:highlight w:val="green"/>
        </w:rPr>
        <w:t xml:space="preserve">is </w:t>
      </w:r>
      <w:r w:rsidRPr="00537722">
        <w:rPr>
          <w:rStyle w:val="Emphasis"/>
          <w:highlight w:val="green"/>
        </w:rPr>
        <w:t>the most probable outcome</w:t>
      </w:r>
      <w:r w:rsidRPr="00C95503">
        <w:rPr>
          <w:rStyle w:val="TitleChar"/>
        </w:rPr>
        <w:t>.</w:t>
      </w:r>
      <w:r w:rsidRPr="00C95503">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p>
    <w:p w14:paraId="7F2CB5FC" w14:textId="77777777" w:rsidR="0094314E" w:rsidRDefault="0094314E" w:rsidP="0094314E">
      <w:pPr>
        <w:pStyle w:val="Heading3"/>
      </w:pPr>
      <w:r>
        <w:lastRenderedPageBreak/>
        <w:t>A-to “Warming Not Real”</w:t>
      </w:r>
    </w:p>
    <w:p w14:paraId="714E86FF" w14:textId="77777777" w:rsidR="0094314E" w:rsidRDefault="0094314E" w:rsidP="0094314E">
      <w:pPr>
        <w:pStyle w:val="Heading4"/>
      </w:pPr>
      <w:proofErr w:type="gramStart"/>
      <w:r>
        <w:t>(  )</w:t>
      </w:r>
      <w:proofErr w:type="gramEnd"/>
      <w:r>
        <w:t xml:space="preserve"> </w:t>
      </w:r>
      <w:r w:rsidRPr="00AE14EC">
        <w:t xml:space="preserve">Global Warming is happening – most recent and best evidence concludes that it is human induced </w:t>
      </w:r>
    </w:p>
    <w:p w14:paraId="6C9DC79D" w14:textId="77777777" w:rsidR="0094314E" w:rsidRPr="00E47BBA" w:rsidRDefault="0094314E" w:rsidP="0094314E"/>
    <w:p w14:paraId="7BFFD049" w14:textId="77777777" w:rsidR="0094314E" w:rsidRPr="00DF0AD3" w:rsidRDefault="0094314E" w:rsidP="0094314E">
      <w:pPr>
        <w:rPr>
          <w:rStyle w:val="Style13ptBold"/>
        </w:rPr>
      </w:pPr>
      <w:r w:rsidRPr="00DF0AD3">
        <w:rPr>
          <w:rStyle w:val="Style13ptBold"/>
        </w:rPr>
        <w:t xml:space="preserve">Muller </w:t>
      </w:r>
      <w:r>
        <w:rPr>
          <w:rStyle w:val="Style13ptBold"/>
        </w:rPr>
        <w:t>‘</w:t>
      </w:r>
      <w:r w:rsidRPr="00DF0AD3">
        <w:rPr>
          <w:rStyle w:val="Style13ptBold"/>
        </w:rPr>
        <w:t>12</w:t>
      </w:r>
    </w:p>
    <w:p w14:paraId="1FE68346" w14:textId="77777777" w:rsidR="0094314E" w:rsidRPr="00E47BBA" w:rsidRDefault="0094314E" w:rsidP="0094314E">
      <w:pPr>
        <w:rPr>
          <w:szCs w:val="16"/>
        </w:rPr>
      </w:pPr>
      <w:r w:rsidRPr="00E47BBA">
        <w:rPr>
          <w:szCs w:val="16"/>
        </w:rPr>
        <w:t>[Richard, professor of physics at the University of California, Berkeley, and a former MacArthur Foundation fellow, “The Conversion of a Climate-Change Skeptic”, http://www.nytimes.com/2012/07/30/opinion/the-conversion-of-a-climate-change-skeptic.html</w:t>
      </w:r>
      <w:proofErr w:type="gramStart"/>
      <w:r w:rsidRPr="00E47BBA">
        <w:rPr>
          <w:szCs w:val="16"/>
        </w:rPr>
        <w:t>?pagewanted</w:t>
      </w:r>
      <w:proofErr w:type="gramEnd"/>
      <w:r w:rsidRPr="00E47BBA">
        <w:rPr>
          <w:szCs w:val="16"/>
        </w:rPr>
        <w:t>=all]</w:t>
      </w:r>
    </w:p>
    <w:p w14:paraId="6946C68E" w14:textId="77777777" w:rsidR="0094314E" w:rsidRPr="00AE14EC" w:rsidRDefault="0094314E" w:rsidP="0094314E"/>
    <w:p w14:paraId="5B3C2348" w14:textId="77777777" w:rsidR="0094314E" w:rsidRPr="007E1E7B" w:rsidRDefault="0094314E" w:rsidP="0094314E">
      <w:pPr>
        <w:rPr>
          <w:bCs/>
          <w:u w:val="single"/>
        </w:rPr>
      </w:pPr>
      <w:r w:rsidRPr="007E1E7B">
        <w:t xml:space="preserve">CALL me a converted skeptic. Three years ago I identified problems in previous climate studies that, in my mind, threw doubt on the very existence of global warming. Last year, </w:t>
      </w:r>
      <w:r w:rsidRPr="00537722">
        <w:rPr>
          <w:rStyle w:val="TitleChar"/>
          <w:highlight w:val="green"/>
        </w:rPr>
        <w:t>following</w:t>
      </w:r>
      <w:r w:rsidRPr="007E1E7B">
        <w:t xml:space="preserve"> an </w:t>
      </w:r>
      <w:r w:rsidRPr="00537722">
        <w:rPr>
          <w:rStyle w:val="TitleChar"/>
          <w:highlight w:val="green"/>
        </w:rPr>
        <w:t>intensive research</w:t>
      </w:r>
      <w:r w:rsidRPr="007E1E7B">
        <w:t xml:space="preserve"> effort </w:t>
      </w:r>
      <w:r w:rsidRPr="007E1E7B">
        <w:rPr>
          <w:rStyle w:val="TitleChar"/>
        </w:rPr>
        <w:t xml:space="preserve">involving a dozen scientists, </w:t>
      </w:r>
      <w:r w:rsidRPr="00537722">
        <w:rPr>
          <w:rStyle w:val="TitleChar"/>
          <w:highlight w:val="green"/>
        </w:rPr>
        <w:t>I concluded that global warming was real</w:t>
      </w:r>
      <w:r w:rsidRPr="007E1E7B">
        <w:rPr>
          <w:rStyle w:val="TitleChar"/>
        </w:rPr>
        <w:t xml:space="preserve"> and that the prior estimates of the rate of warming were correct</w:t>
      </w:r>
      <w:r w:rsidRPr="007E1E7B">
        <w:rPr>
          <w:b/>
        </w:rPr>
        <w:t>.</w:t>
      </w:r>
      <w:r w:rsidRPr="007E1E7B">
        <w:t xml:space="preserve"> I’m now going a step further: </w:t>
      </w:r>
      <w:r w:rsidRPr="00537722">
        <w:rPr>
          <w:rStyle w:val="TitleChar"/>
          <w:highlight w:val="green"/>
        </w:rPr>
        <w:t>Humans are almost entirely the cause</w:t>
      </w:r>
      <w:r w:rsidRPr="007E1E7B">
        <w:t>. My total turnaround, in such a short time, is the result of careful and objective analysis by</w:t>
      </w:r>
      <w:r w:rsidRPr="007E1E7B">
        <w:rPr>
          <w:u w:val="single"/>
        </w:rPr>
        <w:t xml:space="preserve"> </w:t>
      </w:r>
      <w:r w:rsidRPr="00537722">
        <w:rPr>
          <w:rStyle w:val="TitleChar"/>
          <w:highlight w:val="green"/>
        </w:rPr>
        <w:t>the B</w:t>
      </w:r>
      <w:r w:rsidRPr="007E1E7B">
        <w:rPr>
          <w:rStyle w:val="TitleChar"/>
        </w:rPr>
        <w:t xml:space="preserve">erkeley </w:t>
      </w:r>
      <w:r w:rsidRPr="00537722">
        <w:rPr>
          <w:rStyle w:val="TitleChar"/>
          <w:highlight w:val="green"/>
        </w:rPr>
        <w:t>E</w:t>
      </w:r>
      <w:r w:rsidRPr="007E1E7B">
        <w:rPr>
          <w:rStyle w:val="TitleChar"/>
        </w:rPr>
        <w:t xml:space="preserve">arth </w:t>
      </w:r>
      <w:r w:rsidRPr="00537722">
        <w:rPr>
          <w:rStyle w:val="TitleChar"/>
          <w:highlight w:val="green"/>
        </w:rPr>
        <w:t>S</w:t>
      </w:r>
      <w:r w:rsidRPr="007E1E7B">
        <w:rPr>
          <w:rStyle w:val="TitleChar"/>
        </w:rPr>
        <w:t xml:space="preserve">urface </w:t>
      </w:r>
      <w:r w:rsidRPr="00537722">
        <w:rPr>
          <w:rStyle w:val="TitleChar"/>
          <w:highlight w:val="green"/>
        </w:rPr>
        <w:t>T</w:t>
      </w:r>
      <w:r w:rsidRPr="007E1E7B">
        <w:rPr>
          <w:rStyle w:val="TitleChar"/>
        </w:rPr>
        <w:t xml:space="preserve">emperature </w:t>
      </w:r>
      <w:r w:rsidRPr="00537722">
        <w:rPr>
          <w:rStyle w:val="TitleChar"/>
          <w:highlight w:val="green"/>
        </w:rPr>
        <w:t>project</w:t>
      </w:r>
      <w:r w:rsidRPr="00537722">
        <w:rPr>
          <w:highlight w:val="green"/>
        </w:rPr>
        <w:t>,</w:t>
      </w:r>
      <w:r w:rsidRPr="007E1E7B">
        <w:t xml:space="preserve"> which I founded with my daughter Elizabeth. Our </w:t>
      </w:r>
      <w:r w:rsidRPr="00537722">
        <w:rPr>
          <w:rStyle w:val="TitleChar"/>
          <w:highlight w:val="green"/>
        </w:rPr>
        <w:t>results show that the average temperature of the earth’s land has risen</w:t>
      </w:r>
      <w:r w:rsidRPr="007E1E7B">
        <w:rPr>
          <w:rStyle w:val="TitleChar"/>
        </w:rPr>
        <w:t xml:space="preserve"> by two and a half degrees Fahrenheit over the past 250 years, including an increase of one and a half degrees over the most recent 50 years</w:t>
      </w:r>
      <w:r w:rsidRPr="007E1E7B">
        <w:t xml:space="preserve">. Moreover, it appears likely that </w:t>
      </w:r>
      <w:r w:rsidRPr="00537722">
        <w:rPr>
          <w:rStyle w:val="TitleChar"/>
          <w:highlight w:val="green"/>
        </w:rPr>
        <w:t>essentially all of this increase results from the human emission of greenhouse gases.</w:t>
      </w:r>
      <w:r w:rsidRPr="007E1E7B">
        <w:rPr>
          <w:rStyle w:val="TitleChar"/>
        </w:rPr>
        <w:t xml:space="preserve"> These findings are stronger than those of the</w:t>
      </w:r>
      <w:r w:rsidRPr="007E1E7B">
        <w:t xml:space="preserve"> Intergovernmental Panel on Climate Change </w:t>
      </w:r>
      <w:r w:rsidRPr="007E1E7B">
        <w:rPr>
          <w:rStyle w:val="TitleChar"/>
        </w:rPr>
        <w:t>[IPCC]</w:t>
      </w:r>
      <w:r w:rsidRPr="007E1E7B">
        <w:t xml:space="preserve">, the United Nations group that defines the scientific and diplomatic consensus on global warming. In its 2007 report, the I.P.C.C. concluded only </w:t>
      </w:r>
      <w:r w:rsidRPr="007E1E7B">
        <w:rPr>
          <w:rStyle w:val="TitleChar"/>
        </w:rPr>
        <w:t>that most of the warming of the prior 50 years could be attributed to humans</w:t>
      </w:r>
      <w:r w:rsidRPr="007E1E7B">
        <w:t xml:space="preserve">. It was possible, according to the I.P.C.C. consensus statement, that the warming before 1956 could be because of changes in solar activity, and that even a substantial part of the more recent warming could be natural. Our </w:t>
      </w:r>
      <w:r w:rsidRPr="007E1E7B">
        <w:rPr>
          <w:rStyle w:val="TitleChar"/>
        </w:rPr>
        <w:t xml:space="preserve">Berkeley Earth approach used sophisticated </w:t>
      </w:r>
      <w:r w:rsidRPr="00537722">
        <w:rPr>
          <w:rStyle w:val="TitleChar"/>
          <w:highlight w:val="green"/>
        </w:rPr>
        <w:t>statistical methods</w:t>
      </w:r>
      <w:r w:rsidRPr="007E1E7B">
        <w:rPr>
          <w:rStyle w:val="TitleChar"/>
        </w:rPr>
        <w:t xml:space="preserve"> developed largely by our lead scientist,</w:t>
      </w:r>
      <w:r w:rsidRPr="007E1E7B">
        <w:t xml:space="preserve"> Robert Rohde, </w:t>
      </w:r>
      <w:r w:rsidRPr="007E1E7B">
        <w:rPr>
          <w:rStyle w:val="TitleChar"/>
        </w:rPr>
        <w:t>which</w:t>
      </w:r>
      <w:r w:rsidRPr="007E1E7B">
        <w:t xml:space="preserve"> </w:t>
      </w:r>
      <w:r w:rsidRPr="00537722">
        <w:rPr>
          <w:rStyle w:val="TitleChar"/>
          <w:highlight w:val="green"/>
        </w:rPr>
        <w:t xml:space="preserve">allowed us to determine </w:t>
      </w:r>
      <w:r w:rsidRPr="007E1E7B">
        <w:rPr>
          <w:rStyle w:val="TitleChar"/>
        </w:rPr>
        <w:t xml:space="preserve">earth </w:t>
      </w:r>
      <w:r w:rsidRPr="00537722">
        <w:rPr>
          <w:rStyle w:val="TitleChar"/>
          <w:highlight w:val="green"/>
        </w:rPr>
        <w:t xml:space="preserve">land temperature </w:t>
      </w:r>
      <w:r w:rsidRPr="007E1E7B">
        <w:rPr>
          <w:rStyle w:val="TitleChar"/>
        </w:rPr>
        <w:t xml:space="preserve">much </w:t>
      </w:r>
      <w:r w:rsidRPr="00537722">
        <w:rPr>
          <w:rStyle w:val="TitleChar"/>
          <w:highlight w:val="green"/>
        </w:rPr>
        <w:t>further back in time. We carefully studied</w:t>
      </w:r>
      <w:r w:rsidRPr="007E1E7B">
        <w:t xml:space="preserve"> issues raised by skeptics</w:t>
      </w:r>
      <w:r w:rsidRPr="007E1E7B">
        <w:rPr>
          <w:rStyle w:val="TitleChar"/>
        </w:rPr>
        <w:t xml:space="preserve">: </w:t>
      </w:r>
      <w:r w:rsidRPr="00537722">
        <w:rPr>
          <w:rStyle w:val="TitleChar"/>
          <w:highlight w:val="green"/>
        </w:rPr>
        <w:t>biases from urban heating</w:t>
      </w:r>
      <w:r w:rsidRPr="007E1E7B">
        <w:t xml:space="preserve"> (we duplicated our results using rural data alone), from </w:t>
      </w:r>
      <w:r w:rsidRPr="00537722">
        <w:rPr>
          <w:rStyle w:val="TitleChar"/>
          <w:highlight w:val="green"/>
        </w:rPr>
        <w:t>data selection</w:t>
      </w:r>
      <w:r w:rsidRPr="007E1E7B">
        <w:t xml:space="preserve"> (prior groups selected fewer than 20 percent of the available temperature stations; we used virtually 100 percent), </w:t>
      </w:r>
      <w:r w:rsidRPr="007E1E7B">
        <w:rPr>
          <w:rStyle w:val="TitleChar"/>
        </w:rPr>
        <w:t xml:space="preserve">from </w:t>
      </w:r>
      <w:r w:rsidRPr="00537722">
        <w:rPr>
          <w:rStyle w:val="TitleChar"/>
          <w:highlight w:val="green"/>
        </w:rPr>
        <w:t>poor station quality</w:t>
      </w:r>
      <w:r w:rsidRPr="007E1E7B">
        <w:t xml:space="preserve"> (we separately analyzed good stations and poor ones) </w:t>
      </w:r>
      <w:r w:rsidRPr="00537722">
        <w:rPr>
          <w:rStyle w:val="TitleChar"/>
          <w:highlight w:val="green"/>
        </w:rPr>
        <w:t>and from human intervention and data adjustment</w:t>
      </w:r>
      <w:r w:rsidRPr="007E1E7B">
        <w:t xml:space="preserve"> (our work is completely automated and hands-off). In our papers we demonstrate that </w:t>
      </w:r>
      <w:r w:rsidRPr="007E1E7B">
        <w:rPr>
          <w:rStyle w:val="TitleChar"/>
        </w:rPr>
        <w:t>none of these potentially troublesome effects unduly biased our conclusions. The historic temperature pattern we observed has abrupt dips that match the emissions of known explosive volcanic eruptions;</w:t>
      </w:r>
      <w:r w:rsidRPr="007E1E7B">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537722">
        <w:rPr>
          <w:rStyle w:val="TitleChar"/>
          <w:highlight w:val="green"/>
        </w:rPr>
        <w:t>We tried fitting the shape to simple math functions</w:t>
      </w:r>
      <w:r w:rsidRPr="007E1E7B">
        <w:rPr>
          <w:rStyle w:val="TitleChar"/>
        </w:rPr>
        <w:t xml:space="preserve"> (exponentials, polynomials), </w:t>
      </w:r>
      <w:r w:rsidRPr="00537722">
        <w:rPr>
          <w:rStyle w:val="TitleChar"/>
          <w:highlight w:val="green"/>
        </w:rPr>
        <w:t>to solar activity and even to rising functions like world population</w:t>
      </w:r>
      <w:r w:rsidRPr="007E1E7B">
        <w:rPr>
          <w:rStyle w:val="TitleChar"/>
        </w:rPr>
        <w:t xml:space="preserve">. By far </w:t>
      </w:r>
      <w:r w:rsidRPr="00537722">
        <w:rPr>
          <w:rStyle w:val="TitleChar"/>
          <w:highlight w:val="green"/>
        </w:rPr>
        <w:t xml:space="preserve">the best match was to the record of atmospheric </w:t>
      </w:r>
      <w:r w:rsidRPr="007E1E7B">
        <w:rPr>
          <w:rStyle w:val="TitleChar"/>
        </w:rPr>
        <w:t xml:space="preserve">carbon dioxide </w:t>
      </w:r>
      <w:r w:rsidRPr="00537722">
        <w:rPr>
          <w:rStyle w:val="TitleChar"/>
          <w:highlight w:val="green"/>
        </w:rPr>
        <w:t>(CO2),</w:t>
      </w:r>
      <w:r w:rsidRPr="007E1E7B">
        <w:rPr>
          <w:rStyle w:val="TitleChar"/>
        </w:rPr>
        <w:t xml:space="preserve"> measured from atmospheric samples and air trapped in polar ice. </w:t>
      </w:r>
    </w:p>
    <w:p w14:paraId="2D225800" w14:textId="77777777" w:rsidR="0094314E" w:rsidRDefault="0094314E" w:rsidP="0094314E">
      <w:pPr>
        <w:pStyle w:val="Heading4"/>
      </w:pPr>
      <w:proofErr w:type="gramStart"/>
      <w:r>
        <w:t>(  )</w:t>
      </w:r>
      <w:proofErr w:type="gramEnd"/>
      <w:r>
        <w:t xml:space="preserve"> </w:t>
      </w:r>
      <w:proofErr w:type="spellStart"/>
      <w:r>
        <w:t>Neg</w:t>
      </w:r>
      <w:proofErr w:type="spellEnd"/>
      <w:r>
        <w:t xml:space="preserve"> </w:t>
      </w:r>
      <w:proofErr w:type="spellStart"/>
      <w:r>
        <w:t>args</w:t>
      </w:r>
      <w:proofErr w:type="spellEnd"/>
      <w:r>
        <w:t xml:space="preserve"> are empirically denied- positive feedback loops and biodiversity loss is proven</w:t>
      </w:r>
    </w:p>
    <w:p w14:paraId="1996BF7C" w14:textId="77777777" w:rsidR="0094314E" w:rsidRPr="00E47BBA" w:rsidRDefault="0094314E" w:rsidP="0094314E"/>
    <w:p w14:paraId="473CB676" w14:textId="77777777" w:rsidR="0094314E" w:rsidRPr="00DF0AD3" w:rsidRDefault="0094314E" w:rsidP="0094314E">
      <w:pPr>
        <w:rPr>
          <w:rStyle w:val="Style13ptBold"/>
        </w:rPr>
      </w:pPr>
      <w:bookmarkStart w:id="1" w:name="_Toc235192858"/>
      <w:bookmarkStart w:id="2" w:name="_Toc235332681"/>
      <w:proofErr w:type="spellStart"/>
      <w:r w:rsidRPr="00DF0AD3">
        <w:rPr>
          <w:rStyle w:val="Style13ptBold"/>
        </w:rPr>
        <w:t>Lyderson</w:t>
      </w:r>
      <w:proofErr w:type="spellEnd"/>
      <w:r w:rsidRPr="00DF0AD3">
        <w:rPr>
          <w:rStyle w:val="Style13ptBold"/>
        </w:rPr>
        <w:t xml:space="preserve"> </w:t>
      </w:r>
      <w:r>
        <w:rPr>
          <w:rStyle w:val="Style13ptBold"/>
        </w:rPr>
        <w:t>‘</w:t>
      </w:r>
      <w:r w:rsidRPr="00DF0AD3">
        <w:rPr>
          <w:rStyle w:val="Style13ptBold"/>
        </w:rPr>
        <w:t xml:space="preserve">9 </w:t>
      </w:r>
    </w:p>
    <w:p w14:paraId="7F30B277" w14:textId="77777777" w:rsidR="0094314E" w:rsidRPr="00E47BBA" w:rsidRDefault="0094314E" w:rsidP="0094314E">
      <w:pPr>
        <w:rPr>
          <w:szCs w:val="16"/>
        </w:rPr>
      </w:pPr>
      <w:r w:rsidRPr="00E47BBA">
        <w:rPr>
          <w:szCs w:val="16"/>
        </w:rPr>
        <w:t>(Kari, journalist, Washington Post, “Scientists: Pace of Climate Change Exceeds Estimates” 2/15 – online</w:t>
      </w:r>
      <w:bookmarkEnd w:id="1"/>
      <w:bookmarkEnd w:id="2"/>
      <w:r w:rsidRPr="00E47BBA">
        <w:rPr>
          <w:szCs w:val="16"/>
        </w:rPr>
        <w:t>)</w:t>
      </w:r>
    </w:p>
    <w:p w14:paraId="0A3B8B20" w14:textId="77777777" w:rsidR="0094314E" w:rsidRPr="00C826A6" w:rsidRDefault="0094314E" w:rsidP="0094314E"/>
    <w:p w14:paraId="295502E6" w14:textId="77777777" w:rsidR="0094314E" w:rsidRPr="00C826A6" w:rsidRDefault="0094314E" w:rsidP="0094314E">
      <w:r w:rsidRPr="00C826A6">
        <w:rPr>
          <w:rStyle w:val="underline"/>
        </w:rPr>
        <w:t xml:space="preserve">The pace of </w:t>
      </w:r>
      <w:r w:rsidRPr="00537722">
        <w:rPr>
          <w:rStyle w:val="underline"/>
          <w:highlight w:val="green"/>
        </w:rPr>
        <w:t>global warming is</w:t>
      </w:r>
      <w:r w:rsidRPr="00C826A6">
        <w:t xml:space="preserve"> likely to be </w:t>
      </w:r>
      <w:r w:rsidRPr="00537722">
        <w:rPr>
          <w:rStyle w:val="underline"/>
          <w:highlight w:val="green"/>
        </w:rPr>
        <w:t>much faster than recent predictions</w:t>
      </w:r>
      <w:r w:rsidRPr="00C826A6">
        <w:rPr>
          <w:rStyle w:val="underline"/>
        </w:rPr>
        <w:t xml:space="preserve">, because </w:t>
      </w:r>
      <w:r w:rsidRPr="00537722">
        <w:rPr>
          <w:rStyle w:val="underline"/>
          <w:highlight w:val="green"/>
        </w:rPr>
        <w:t>industrial</w:t>
      </w:r>
      <w:r w:rsidRPr="00C826A6">
        <w:t xml:space="preserve"> greenhouse gas </w:t>
      </w:r>
      <w:r w:rsidRPr="00537722">
        <w:rPr>
          <w:rStyle w:val="underline"/>
          <w:highlight w:val="green"/>
        </w:rPr>
        <w:t>emissions have increased more quickly than expected and higher temperatures are triggering self-reinforcing feedback mechanism</w:t>
      </w:r>
      <w:r w:rsidRPr="00C826A6">
        <w:rPr>
          <w:rStyle w:val="underline"/>
        </w:rPr>
        <w:t>s</w:t>
      </w:r>
      <w:r w:rsidRPr="00C826A6">
        <w:t xml:space="preserve"> in global ecosystems, scientists said Saturday.  </w:t>
      </w:r>
      <w:r w:rsidRPr="00C826A6">
        <w:rPr>
          <w:rStyle w:val="underline"/>
        </w:rPr>
        <w:t>"We are</w:t>
      </w:r>
      <w:r w:rsidRPr="00C826A6">
        <w:t xml:space="preserve"> basically </w:t>
      </w:r>
      <w:r w:rsidRPr="00C826A6">
        <w:rPr>
          <w:rStyle w:val="underline"/>
        </w:rPr>
        <w:t>looking</w:t>
      </w:r>
      <w:r w:rsidRPr="00C826A6">
        <w:t xml:space="preserve"> now </w:t>
      </w:r>
      <w:r w:rsidRPr="00C826A6">
        <w:rPr>
          <w:rStyle w:val="underline"/>
        </w:rPr>
        <w:t>at a future climate that's beyond anything we've considered</w:t>
      </w:r>
      <w:r w:rsidRPr="00C826A6">
        <w:t xml:space="preserve"> seriously </w:t>
      </w:r>
      <w:r w:rsidRPr="00C826A6">
        <w:rPr>
          <w:rStyle w:val="underline"/>
        </w:rPr>
        <w:t>in</w:t>
      </w:r>
      <w:r w:rsidRPr="00C826A6">
        <w:t xml:space="preserve"> climate model </w:t>
      </w:r>
      <w:r w:rsidRPr="00C826A6">
        <w:rPr>
          <w:rStyle w:val="underline"/>
        </w:rPr>
        <w:t>simulations</w:t>
      </w:r>
      <w:r w:rsidRPr="00C826A6">
        <w:t xml:space="preserve">," Christopher </w:t>
      </w:r>
      <w:r w:rsidRPr="00C826A6">
        <w:rPr>
          <w:rStyle w:val="underline"/>
        </w:rPr>
        <w:t>Field, founding director of the Carnegie Institution's Department of Global Ecology</w:t>
      </w:r>
      <w:r w:rsidRPr="00C826A6">
        <w:t xml:space="preserve"> at Stanford University, </w:t>
      </w:r>
      <w:r w:rsidRPr="00C826A6">
        <w:rPr>
          <w:rStyle w:val="underline"/>
        </w:rPr>
        <w:t>said</w:t>
      </w:r>
      <w:r w:rsidRPr="00C826A6">
        <w:t xml:space="preserve"> at the annual meeting of the American Association for the Advancement of Science.  </w:t>
      </w:r>
      <w:r w:rsidRPr="00C826A6">
        <w:rPr>
          <w:rStyle w:val="underline"/>
        </w:rPr>
        <w:t>Field, a member of the</w:t>
      </w:r>
      <w:r w:rsidRPr="00C826A6">
        <w:t xml:space="preserve"> United Nations' </w:t>
      </w:r>
      <w:r w:rsidRPr="00C826A6">
        <w:rPr>
          <w:rStyle w:val="underline"/>
        </w:rPr>
        <w:t>I</w:t>
      </w:r>
      <w:r w:rsidRPr="00C826A6">
        <w:t xml:space="preserve">ntergovernmental </w:t>
      </w:r>
      <w:r w:rsidRPr="00C826A6">
        <w:rPr>
          <w:rStyle w:val="underline"/>
        </w:rPr>
        <w:t>P</w:t>
      </w:r>
      <w:r w:rsidRPr="00C826A6">
        <w:t xml:space="preserve">anel on </w:t>
      </w:r>
      <w:r w:rsidRPr="00C826A6">
        <w:rPr>
          <w:rStyle w:val="underline"/>
        </w:rPr>
        <w:t>C</w:t>
      </w:r>
      <w:r w:rsidRPr="00C826A6">
        <w:t xml:space="preserve">limate </w:t>
      </w:r>
      <w:r w:rsidRPr="00C826A6">
        <w:rPr>
          <w:rStyle w:val="underline"/>
        </w:rPr>
        <w:t>C</w:t>
      </w:r>
      <w:r w:rsidRPr="00C826A6">
        <w:t xml:space="preserve">hange, </w:t>
      </w:r>
      <w:r w:rsidRPr="00C826A6">
        <w:rPr>
          <w:rStyle w:val="underline"/>
        </w:rPr>
        <w:t>said emissions</w:t>
      </w:r>
      <w:r w:rsidRPr="00C826A6">
        <w:t xml:space="preserve"> from burning fossil fuels since 2000 </w:t>
      </w:r>
      <w:r w:rsidRPr="00C826A6">
        <w:rPr>
          <w:rStyle w:val="underline"/>
        </w:rPr>
        <w:t>have</w:t>
      </w:r>
      <w:r w:rsidRPr="00C826A6">
        <w:t xml:space="preserve"> largely </w:t>
      </w:r>
      <w:r w:rsidRPr="00C826A6">
        <w:rPr>
          <w:rStyle w:val="underline"/>
        </w:rPr>
        <w:t>outpaced the estimates used in</w:t>
      </w:r>
      <w:r w:rsidRPr="00C826A6">
        <w:t xml:space="preserve"> the U.N. panel's </w:t>
      </w:r>
      <w:r w:rsidRPr="00C826A6">
        <w:rPr>
          <w:rStyle w:val="underline"/>
        </w:rPr>
        <w:t>2007 reports</w:t>
      </w:r>
      <w:r w:rsidRPr="00C826A6">
        <w:t xml:space="preserve">. The higher emissions are largely the result of the increased burning of coal in developing countries, he said.  </w:t>
      </w:r>
      <w:r w:rsidRPr="00537722">
        <w:rPr>
          <w:rStyle w:val="underline"/>
          <w:highlight w:val="green"/>
        </w:rPr>
        <w:t>Unexpectedly large amounts of carbon dioxide are being released into the atmosphere as the result of "feedback loops" that are speeding up natural processes</w:t>
      </w:r>
      <w:r w:rsidRPr="00C826A6">
        <w:t xml:space="preserve">. </w:t>
      </w:r>
      <w:r w:rsidRPr="00C826A6">
        <w:rPr>
          <w:rStyle w:val="underline"/>
        </w:rPr>
        <w:t>Prominent</w:t>
      </w:r>
      <w:r w:rsidRPr="00C826A6">
        <w:t xml:space="preserve"> among these, evidence indicates, </w:t>
      </w:r>
      <w:r w:rsidRPr="00C826A6">
        <w:rPr>
          <w:rStyle w:val="underline"/>
        </w:rPr>
        <w:t>is a cycle in which higher temperatures</w:t>
      </w:r>
      <w:r w:rsidRPr="00C826A6">
        <w:t xml:space="preserve"> are beginning to </w:t>
      </w:r>
      <w:r w:rsidRPr="00C826A6">
        <w:rPr>
          <w:rStyle w:val="underline"/>
        </w:rPr>
        <w:t>melt the</w:t>
      </w:r>
      <w:r w:rsidRPr="00C826A6">
        <w:t xml:space="preserve"> arctic </w:t>
      </w:r>
      <w:r w:rsidRPr="00C826A6">
        <w:rPr>
          <w:rStyle w:val="underline"/>
        </w:rPr>
        <w:t>permafrost, which</w:t>
      </w:r>
      <w:r w:rsidRPr="00C826A6">
        <w:t xml:space="preserve"> could </w:t>
      </w:r>
      <w:r w:rsidRPr="00C826A6">
        <w:rPr>
          <w:rStyle w:val="underline"/>
        </w:rPr>
        <w:t>release hundreds of billions of tons of carbon dioxide and methane</w:t>
      </w:r>
      <w:r w:rsidRPr="00C826A6">
        <w:t xml:space="preserve"> into the atmosphere, said several scientists on a panel at the meeting.  </w:t>
      </w:r>
      <w:bookmarkStart w:id="3" w:name="_Toc235192859"/>
      <w:bookmarkStart w:id="4" w:name="_Toc235332682"/>
      <w:proofErr w:type="gramStart"/>
      <w:r w:rsidRPr="00C826A6">
        <w:rPr>
          <w:rStyle w:val="underline"/>
        </w:rPr>
        <w:t>The permafrost holds 1 trillion tons of carbon</w:t>
      </w:r>
      <w:r w:rsidRPr="00C826A6">
        <w:t xml:space="preserve">, and as much as </w:t>
      </w:r>
      <w:r w:rsidRPr="00C826A6">
        <w:rPr>
          <w:rStyle w:val="underline"/>
        </w:rPr>
        <w:t>10 percent</w:t>
      </w:r>
      <w:r w:rsidRPr="00C826A6">
        <w:t xml:space="preserve"> of that </w:t>
      </w:r>
      <w:r w:rsidRPr="00C826A6">
        <w:rPr>
          <w:rStyle w:val="underline"/>
        </w:rPr>
        <w:t>could be released this century</w:t>
      </w:r>
      <w:r w:rsidRPr="00C826A6">
        <w:t>, Field said.</w:t>
      </w:r>
      <w:proofErr w:type="gramEnd"/>
      <w:r w:rsidRPr="00C826A6">
        <w:t xml:space="preserve"> Along with carbon dioxide</w:t>
      </w:r>
      <w:bookmarkEnd w:id="3"/>
      <w:bookmarkEnd w:id="4"/>
      <w:r w:rsidRPr="00C826A6">
        <w:t xml:space="preserve"> melting permafrost releases </w:t>
      </w:r>
      <w:r w:rsidRPr="00C826A6">
        <w:rPr>
          <w:rStyle w:val="underline"/>
        </w:rPr>
        <w:t>methane</w:t>
      </w:r>
      <w:r w:rsidRPr="00C826A6">
        <w:t xml:space="preserve">, which </w:t>
      </w:r>
      <w:r w:rsidRPr="00C826A6">
        <w:rPr>
          <w:rStyle w:val="underline"/>
        </w:rPr>
        <w:t>is 25 times more potent</w:t>
      </w:r>
      <w:r w:rsidRPr="00C826A6">
        <w:t xml:space="preserve"> a greenhouse gas than carbon dioxide.  </w:t>
      </w:r>
      <w:r w:rsidRPr="00C826A6">
        <w:rPr>
          <w:rStyle w:val="underline"/>
        </w:rPr>
        <w:t>"</w:t>
      </w:r>
      <w:r w:rsidRPr="00537722">
        <w:rPr>
          <w:rStyle w:val="underline"/>
          <w:highlight w:val="green"/>
        </w:rPr>
        <w:t>It's a vicious cycle of feedback where warming causes the release of carbon from permafrost, which causes more warming, which causes more release from permafrost</w:t>
      </w:r>
      <w:r w:rsidRPr="00C826A6">
        <w:t xml:space="preserve">," Field said.  </w:t>
      </w:r>
      <w:bookmarkStart w:id="5" w:name="_Toc235192860"/>
      <w:bookmarkStart w:id="6" w:name="_Toc235332683"/>
      <w:r w:rsidRPr="00C826A6">
        <w:t xml:space="preserve">Evidence is also accumulating that </w:t>
      </w:r>
      <w:r w:rsidRPr="00537722">
        <w:rPr>
          <w:rStyle w:val="underline"/>
          <w:highlight w:val="green"/>
        </w:rPr>
        <w:t>terrestrial and marine</w:t>
      </w:r>
      <w:bookmarkEnd w:id="5"/>
      <w:bookmarkEnd w:id="6"/>
      <w:r w:rsidRPr="00537722">
        <w:rPr>
          <w:rStyle w:val="underline"/>
          <w:highlight w:val="green"/>
        </w:rPr>
        <w:t xml:space="preserve"> ecosystems cannot remove as much carbon</w:t>
      </w:r>
      <w:r w:rsidRPr="00C826A6">
        <w:t xml:space="preserve"> from the atmosphere </w:t>
      </w:r>
      <w:r w:rsidRPr="00537722">
        <w:rPr>
          <w:rStyle w:val="underline"/>
          <w:highlight w:val="green"/>
        </w:rPr>
        <w:t>as earlier estimates suggeste</w:t>
      </w:r>
      <w:r w:rsidRPr="00C826A6">
        <w:rPr>
          <w:rStyle w:val="underline"/>
        </w:rPr>
        <w:t>d</w:t>
      </w:r>
      <w:r w:rsidRPr="00C826A6">
        <w:t xml:space="preserve">, Field said.  </w:t>
      </w:r>
      <w:r w:rsidRPr="00C826A6">
        <w:rPr>
          <w:rStyle w:val="underline"/>
        </w:rPr>
        <w:t>In the oceans, warmer weather is driving stronger winds</w:t>
      </w:r>
      <w:r w:rsidRPr="00C826A6">
        <w:t xml:space="preserve"> that are </w:t>
      </w:r>
      <w:r w:rsidRPr="00C826A6">
        <w:rPr>
          <w:rStyle w:val="underline"/>
        </w:rPr>
        <w:t>exposing deeper layers</w:t>
      </w:r>
      <w:r w:rsidRPr="00C826A6">
        <w:t xml:space="preserve"> </w:t>
      </w:r>
      <w:r w:rsidRPr="00C826A6">
        <w:rPr>
          <w:rStyle w:val="underline"/>
        </w:rPr>
        <w:t xml:space="preserve">of water, which </w:t>
      </w:r>
      <w:r w:rsidRPr="00C826A6">
        <w:rPr>
          <w:rStyle w:val="underline"/>
        </w:rPr>
        <w:lastRenderedPageBreak/>
        <w:t>are already saturated with carbon and not</w:t>
      </w:r>
      <w:r w:rsidRPr="00C826A6">
        <w:t xml:space="preserve"> as </w:t>
      </w:r>
      <w:r w:rsidRPr="00C826A6">
        <w:rPr>
          <w:rStyle w:val="underline"/>
        </w:rPr>
        <w:t>able to absorb</w:t>
      </w:r>
      <w:r w:rsidRPr="00C826A6">
        <w:t xml:space="preserve"> as </w:t>
      </w:r>
      <w:r w:rsidRPr="00C826A6">
        <w:rPr>
          <w:rStyle w:val="underline"/>
        </w:rPr>
        <w:t>much</w:t>
      </w:r>
      <w:r w:rsidRPr="00C826A6">
        <w:t xml:space="preserve"> from the atmosphere. </w:t>
      </w:r>
      <w:r w:rsidRPr="00C826A6">
        <w:rPr>
          <w:rStyle w:val="underline"/>
        </w:rPr>
        <w:t xml:space="preserve">The carbon is making the oceans more acidic, which also reduces their ability to absorb carbon.  </w:t>
      </w:r>
      <w:bookmarkStart w:id="7" w:name="_Toc235192861"/>
      <w:bookmarkStart w:id="8" w:name="_Toc235332684"/>
      <w:r w:rsidRPr="00C826A6">
        <w:t>On land, rising carbon dioxide levels had been expected to boost plant growth and result in greater sequestration of carbon dioxide. As plants undergo photosynthesis to draw energy from the sun, carbon is drawn out of the atmosphere and trapped in the plant matter. But especially in northern latitudes, this effect may be offset significantly by the fact that vegetation-covered land absorbs much more of the sun's heat than snow-covered terrain, said scientists on the panel.</w:t>
      </w:r>
      <w:bookmarkEnd w:id="7"/>
      <w:bookmarkEnd w:id="8"/>
      <w:r w:rsidRPr="00C826A6">
        <w:t xml:space="preserve">  </w:t>
      </w:r>
      <w:r w:rsidRPr="00C826A6">
        <w:rPr>
          <w:rStyle w:val="underline"/>
        </w:rPr>
        <w:t>Earlier snowmelt, the shrinking arctic ice cover and the northward spread of vegetation are causing the Northern Hemisphere to absorb, rather than reflect, more of the sun's energy and reinforce the warming trend</w:t>
      </w:r>
      <w:r w:rsidRPr="00C826A6">
        <w:t xml:space="preserve">.  </w:t>
      </w:r>
      <w:bookmarkStart w:id="9" w:name="_Toc235192862"/>
      <w:bookmarkStart w:id="10" w:name="_Toc235332685"/>
      <w:r w:rsidRPr="00C826A6">
        <w:t>While it takes a relatively long time for plants to take carbon out of the atmosphere, that</w:t>
      </w:r>
      <w:bookmarkEnd w:id="9"/>
      <w:bookmarkEnd w:id="10"/>
      <w:r w:rsidRPr="00C826A6">
        <w:t xml:space="preserve"> </w:t>
      </w:r>
      <w:r w:rsidRPr="00C826A6">
        <w:rPr>
          <w:rStyle w:val="underline"/>
        </w:rPr>
        <w:t>carbon can be released rapidly by wildfires, which contribute about a third as much carbon to the atmosphere as burning fossil fuels,</w:t>
      </w:r>
      <w:r w:rsidRPr="00C826A6">
        <w:t xml:space="preserve"> according to a paper Field co-authored.  </w:t>
      </w:r>
      <w:r w:rsidRPr="00C826A6">
        <w:rPr>
          <w:rStyle w:val="underline"/>
        </w:rPr>
        <w:t>Fires</w:t>
      </w:r>
      <w:r w:rsidRPr="00C826A6">
        <w:t xml:space="preserve"> such as the recent deadly blazes in southern Australia </w:t>
      </w:r>
      <w:r w:rsidRPr="00C826A6">
        <w:rPr>
          <w:rStyle w:val="underline"/>
        </w:rPr>
        <w:t>have increased in recent years, and that trend is expected to continue,</w:t>
      </w:r>
      <w:r w:rsidRPr="00C826A6">
        <w:t xml:space="preserve"> Field said. </w:t>
      </w:r>
      <w:r w:rsidRPr="00C826A6">
        <w:rPr>
          <w:rStyle w:val="underline"/>
        </w:rPr>
        <w:t>Warmer weather, earlier snowmelt, drought and beetle infestations</w:t>
      </w:r>
      <w:r w:rsidRPr="00C826A6">
        <w:t xml:space="preserve"> facilitated by warmer climates </w:t>
      </w:r>
      <w:r w:rsidRPr="00C826A6">
        <w:rPr>
          <w:rStyle w:val="underline"/>
        </w:rPr>
        <w:t>are all contributing to the rising number of fires linked to climate change</w:t>
      </w:r>
      <w:r w:rsidRPr="00C826A6">
        <w:t xml:space="preserve">. Across large swaths of the United States and Canada, bark beetles have killed many mature trees, making forests more flammable. And </w:t>
      </w:r>
      <w:r w:rsidRPr="00C826A6">
        <w:rPr>
          <w:rStyle w:val="underline"/>
        </w:rPr>
        <w:t>tropical rain forests</w:t>
      </w:r>
      <w:r w:rsidRPr="00C826A6">
        <w:t xml:space="preserve"> that were not susceptible to forest fires in the past </w:t>
      </w:r>
      <w:r w:rsidRPr="00C826A6">
        <w:rPr>
          <w:rStyle w:val="underline"/>
        </w:rPr>
        <w:t xml:space="preserve">are likely to become drier as temperatures rise, growing more vulnerable.  </w:t>
      </w:r>
      <w:bookmarkStart w:id="11" w:name="_Toc235192863"/>
      <w:bookmarkStart w:id="12" w:name="_Toc235332686"/>
      <w:r w:rsidRPr="00C826A6">
        <w:rPr>
          <w:rStyle w:val="underline"/>
        </w:rPr>
        <w:t>Preventing deforestation in the tropics is</w:t>
      </w:r>
      <w:r w:rsidRPr="00C826A6">
        <w:t xml:space="preserve"> more </w:t>
      </w:r>
      <w:r w:rsidRPr="00C826A6">
        <w:rPr>
          <w:rStyle w:val="underline"/>
        </w:rPr>
        <w:t>important</w:t>
      </w:r>
      <w:r w:rsidRPr="00C826A6">
        <w:t xml:space="preserve"> than in northern latitudes, the panel agreed, </w:t>
      </w:r>
      <w:r w:rsidRPr="00C826A6">
        <w:rPr>
          <w:rStyle w:val="underline"/>
        </w:rPr>
        <w:t>since lush tropical forests sequester more carbon than sparser northern forests</w:t>
      </w:r>
      <w:r w:rsidRPr="00C826A6">
        <w:t xml:space="preserve">. </w:t>
      </w:r>
      <w:r w:rsidRPr="00C826A6">
        <w:rPr>
          <w:rStyle w:val="underline"/>
        </w:rPr>
        <w:t xml:space="preserve">And deforestation in northern areas has benefits, since larger areas end up covered in exposed, </w:t>
      </w:r>
      <w:proofErr w:type="gramStart"/>
      <w:r w:rsidRPr="00C826A6">
        <w:rPr>
          <w:rStyle w:val="underline"/>
        </w:rPr>
        <w:t>heat-reflecting</w:t>
      </w:r>
      <w:proofErr w:type="gramEnd"/>
      <w:r w:rsidRPr="00C826A6">
        <w:rPr>
          <w:rStyle w:val="underline"/>
        </w:rPr>
        <w:t xml:space="preserve"> snow</w:t>
      </w:r>
      <w:r w:rsidRPr="00C826A6">
        <w:t xml:space="preserve">. Many scientists and policymakers are advocating increased incentives for preserving tropical forests, especially in the face of demand for clearing forest to grow biofuel crops such as soy. Promoting biofuels without also creating forest-preservation incentives would be "like weatherizing your house and deliberately keeping your windows open," said Peter </w:t>
      </w:r>
      <w:proofErr w:type="spellStart"/>
      <w:r w:rsidRPr="00C826A6">
        <w:t>Frumhoff</w:t>
      </w:r>
      <w:proofErr w:type="spellEnd"/>
      <w:r w:rsidRPr="00C826A6">
        <w:t xml:space="preserve">, chief of the Union of Concerned Scientists' climate program. "It's just not a smart policy." Field said the U.N. panel's next </w:t>
      </w:r>
      <w:proofErr w:type="gramStart"/>
      <w:r w:rsidRPr="00C826A6">
        <w:t>assessment of Earth's climate trends, scheduled for release in 2014, will</w:t>
      </w:r>
      <w:proofErr w:type="gramEnd"/>
      <w:r w:rsidRPr="00C826A6">
        <w:t xml:space="preserve"> for the first time incorporate policy proposals. It will also include complicated models of interconnected ecosystem feedbacks.</w:t>
      </w:r>
      <w:bookmarkEnd w:id="11"/>
      <w:bookmarkEnd w:id="12"/>
      <w:r w:rsidRPr="00C826A6">
        <w:t xml:space="preserve"> </w:t>
      </w:r>
    </w:p>
    <w:p w14:paraId="3D5CF4D7" w14:textId="77777777" w:rsidR="0094314E" w:rsidRPr="00C826A6" w:rsidRDefault="0094314E" w:rsidP="0094314E">
      <w:pPr>
        <w:pStyle w:val="Heading4"/>
      </w:pPr>
      <w:proofErr w:type="gramStart"/>
      <w:r>
        <w:t>(  )</w:t>
      </w:r>
      <w:proofErr w:type="gramEnd"/>
      <w:r>
        <w:t xml:space="preserve"> Consensus is on our side</w:t>
      </w:r>
    </w:p>
    <w:p w14:paraId="3229BA4B" w14:textId="77777777" w:rsidR="0094314E" w:rsidRPr="00DF0AD3" w:rsidRDefault="0094314E" w:rsidP="0094314E">
      <w:pPr>
        <w:rPr>
          <w:rStyle w:val="Style13ptBold"/>
        </w:rPr>
      </w:pPr>
      <w:bookmarkStart w:id="13" w:name="_Toc235192865"/>
      <w:bookmarkStart w:id="14" w:name="_Toc235332688"/>
      <w:r w:rsidRPr="00DF0AD3">
        <w:rPr>
          <w:rStyle w:val="Style13ptBold"/>
        </w:rPr>
        <w:t>EDF 9</w:t>
      </w:r>
      <w:bookmarkEnd w:id="13"/>
      <w:bookmarkEnd w:id="14"/>
      <w:r w:rsidRPr="00DF0AD3">
        <w:rPr>
          <w:rStyle w:val="Style13ptBold"/>
        </w:rPr>
        <w:t xml:space="preserve">. </w:t>
      </w:r>
    </w:p>
    <w:p w14:paraId="05DC8F17" w14:textId="77777777" w:rsidR="0094314E" w:rsidRPr="00E47BBA" w:rsidRDefault="0094314E" w:rsidP="0094314E">
      <w:pPr>
        <w:rPr>
          <w:szCs w:val="16"/>
        </w:rPr>
      </w:pPr>
      <w:r w:rsidRPr="00E47BBA">
        <w:rPr>
          <w:szCs w:val="16"/>
        </w:rPr>
        <w:t xml:space="preserve">[ENVIRONMENTAL DEFENSE FUND, 1-13 “GLOBAL WARMING MYTHS AND FACTS” -- </w:t>
      </w:r>
      <w:hyperlink r:id="rId15" w:history="1">
        <w:r w:rsidRPr="00E47BBA">
          <w:rPr>
            <w:rStyle w:val="Hyperlink"/>
            <w:szCs w:val="16"/>
          </w:rPr>
          <w:t>http://www.edf.org/page.cfm?tagID=1011</w:t>
        </w:r>
      </w:hyperlink>
      <w:r w:rsidRPr="00E47BBA">
        <w:rPr>
          <w:szCs w:val="16"/>
        </w:rPr>
        <w:t>]</w:t>
      </w:r>
    </w:p>
    <w:p w14:paraId="796A0F89" w14:textId="77777777" w:rsidR="0094314E" w:rsidRPr="00C826A6" w:rsidRDefault="0094314E" w:rsidP="0094314E">
      <w:pPr>
        <w:rPr>
          <w:rStyle w:val="Heading3Char"/>
          <w:b w:val="0"/>
          <w:bCs w:val="0"/>
          <w:i/>
          <w:iCs/>
          <w:sz w:val="14"/>
        </w:rPr>
      </w:pPr>
    </w:p>
    <w:p w14:paraId="74E30516" w14:textId="77777777" w:rsidR="0094314E" w:rsidRPr="00C826A6" w:rsidRDefault="0094314E" w:rsidP="0094314E">
      <w:r w:rsidRPr="00C826A6">
        <w:rPr>
          <w:rStyle w:val="underline"/>
        </w:rPr>
        <w:t xml:space="preserve">FACT: </w:t>
      </w:r>
      <w:r w:rsidRPr="00537722">
        <w:rPr>
          <w:rStyle w:val="underline"/>
          <w:highlight w:val="green"/>
        </w:rPr>
        <w:t>There is no debate among scientists about the basic facts of global warming</w:t>
      </w:r>
      <w:r w:rsidRPr="00537722">
        <w:rPr>
          <w:highlight w:val="green"/>
        </w:rPr>
        <w:t xml:space="preserve">. </w:t>
      </w:r>
      <w:r w:rsidRPr="00537722">
        <w:rPr>
          <w:rStyle w:val="underline"/>
          <w:highlight w:val="green"/>
        </w:rPr>
        <w:t>The most respected scientific bodies have stated unequivocally that global warming is occurring, and people are causing it</w:t>
      </w:r>
      <w:r w:rsidRPr="00C826A6">
        <w:t xml:space="preserve"> </w:t>
      </w:r>
      <w:r w:rsidRPr="00C826A6">
        <w:rPr>
          <w:sz w:val="14"/>
        </w:rPr>
        <w:t>by burning fossil fuels (like coal, oil and natural gas) and cutting down forests.</w:t>
      </w:r>
      <w:r w:rsidRPr="00C826A6">
        <w:t xml:space="preserve"> </w:t>
      </w:r>
      <w:r w:rsidRPr="00C826A6">
        <w:rPr>
          <w:rStyle w:val="underline"/>
        </w:rPr>
        <w:t>The</w:t>
      </w:r>
      <w:r w:rsidRPr="00C826A6">
        <w:t xml:space="preserve"> U.S. </w:t>
      </w:r>
      <w:r w:rsidRPr="00C826A6">
        <w:rPr>
          <w:rStyle w:val="underline"/>
        </w:rPr>
        <w:t>N</w:t>
      </w:r>
      <w:r w:rsidRPr="00C826A6">
        <w:t xml:space="preserve">ational </w:t>
      </w:r>
      <w:r w:rsidRPr="00C826A6">
        <w:rPr>
          <w:rStyle w:val="underline"/>
        </w:rPr>
        <w:t>A</w:t>
      </w:r>
      <w:r w:rsidRPr="00C826A6">
        <w:t xml:space="preserve">cademy of </w:t>
      </w:r>
      <w:r w:rsidRPr="00C826A6">
        <w:rPr>
          <w:rStyle w:val="underline"/>
        </w:rPr>
        <w:t>S</w:t>
      </w:r>
      <w:r w:rsidRPr="00C826A6">
        <w:t>ciences, which in 2005 the White House called "</w:t>
      </w:r>
      <w:r w:rsidRPr="00537722">
        <w:rPr>
          <w:rStyle w:val="underline"/>
          <w:highlight w:val="green"/>
        </w:rPr>
        <w:t>the gold standard of objective scientific assessment</w:t>
      </w:r>
      <w:r w:rsidRPr="00C826A6">
        <w:rPr>
          <w:rStyle w:val="underline"/>
        </w:rPr>
        <w:t>," issued a joint statement with 10 other</w:t>
      </w:r>
      <w:r w:rsidRPr="00C826A6">
        <w:t xml:space="preserve"> National </w:t>
      </w:r>
      <w:r w:rsidRPr="00C826A6">
        <w:rPr>
          <w:rStyle w:val="underline"/>
        </w:rPr>
        <w:t>Academies</w:t>
      </w:r>
      <w:r w:rsidRPr="00C826A6">
        <w:t xml:space="preserve"> of Science </w:t>
      </w:r>
      <w:proofErr w:type="gramStart"/>
      <w:r w:rsidRPr="00C826A6">
        <w:rPr>
          <w:rStyle w:val="underline"/>
        </w:rPr>
        <w:t>saying</w:t>
      </w:r>
      <w:proofErr w:type="gramEnd"/>
      <w:r w:rsidRPr="00C826A6">
        <w:rPr>
          <w:rStyle w:val="underline"/>
        </w:rPr>
        <w:t xml:space="preserve"> "</w:t>
      </w:r>
      <w:r w:rsidRPr="00537722">
        <w:rPr>
          <w:rStyle w:val="underline"/>
          <w:highlight w:val="green"/>
        </w:rPr>
        <w:t>the scientific understanding</w:t>
      </w:r>
      <w:r w:rsidRPr="00C826A6">
        <w:t xml:space="preserve"> of climate change </w:t>
      </w:r>
      <w:r w:rsidRPr="00537722">
        <w:rPr>
          <w:rStyle w:val="underline"/>
          <w:highlight w:val="green"/>
        </w:rPr>
        <w:t>i</w:t>
      </w:r>
      <w:r w:rsidRPr="00C826A6">
        <w:rPr>
          <w:rStyle w:val="underline"/>
        </w:rPr>
        <w:t>s</w:t>
      </w:r>
      <w:r w:rsidRPr="00C826A6">
        <w:t xml:space="preserve"> now sufficiently </w:t>
      </w:r>
      <w:r w:rsidRPr="00537722">
        <w:rPr>
          <w:rStyle w:val="underline"/>
          <w:highlight w:val="green"/>
        </w:rPr>
        <w:t>clear to justify nations taking prompt action</w:t>
      </w:r>
      <w:r w:rsidRPr="00C826A6">
        <w:rPr>
          <w:sz w:val="14"/>
        </w:rPr>
        <w:t>. It is vital that all nations identify cost-effective steps that they can take now, to contribute to substantial and long-term reduction in net global greenhouse gas emissions." (Joint Statement of Science Academies: Global Response to Climate Change [PDF], 2005)</w:t>
      </w:r>
      <w:r w:rsidRPr="00C826A6">
        <w:t xml:space="preserve"> </w:t>
      </w:r>
      <w:r w:rsidRPr="00213403">
        <w:rPr>
          <w:rStyle w:val="underline"/>
        </w:rPr>
        <w:t>The</w:t>
      </w:r>
      <w:r w:rsidRPr="00C826A6">
        <w:rPr>
          <w:rStyle w:val="underline"/>
        </w:rPr>
        <w:t xml:space="preserve"> only debate</w:t>
      </w:r>
      <w:r w:rsidRPr="00C826A6">
        <w:t xml:space="preserve"> in the science community about global warming </w:t>
      </w:r>
      <w:r w:rsidRPr="00537722">
        <w:rPr>
          <w:rStyle w:val="underline"/>
          <w:highlight w:val="green"/>
        </w:rPr>
        <w:t>is about how much and how fast warming will continue as a result of heat-trapping emissions.</w:t>
      </w:r>
      <w:r w:rsidRPr="00C826A6">
        <w:rPr>
          <w:rStyle w:val="underline"/>
        </w:rPr>
        <w:t xml:space="preserve"> Scientists have given a clear warning about global warming, and we have more than enough facts — about causes and fixes — to implement solutions right now. </w:t>
      </w:r>
    </w:p>
    <w:p w14:paraId="444702D2" w14:textId="77777777" w:rsidR="0094314E" w:rsidRDefault="0094314E" w:rsidP="0094314E">
      <w:pPr>
        <w:pStyle w:val="Heading3"/>
      </w:pPr>
      <w:r>
        <w:lastRenderedPageBreak/>
        <w:t>A-to “Warming = Not Anthropogenic”</w:t>
      </w:r>
    </w:p>
    <w:p w14:paraId="7344066E" w14:textId="77777777" w:rsidR="0094314E" w:rsidRPr="00DF0AD3" w:rsidRDefault="0094314E" w:rsidP="0094314E">
      <w:pPr>
        <w:pStyle w:val="Heading4"/>
      </w:pPr>
      <w:proofErr w:type="gramStart"/>
      <w:r>
        <w:t>(  )</w:t>
      </w:r>
      <w:proofErr w:type="gramEnd"/>
      <w:r>
        <w:t xml:space="preserve"> Scientific consensus proves warming is anthropogenic</w:t>
      </w:r>
      <w:r w:rsidRPr="00DF0AD3">
        <w:t xml:space="preserve"> </w:t>
      </w:r>
    </w:p>
    <w:p w14:paraId="13B7A97E" w14:textId="77777777" w:rsidR="0094314E" w:rsidRPr="00DF0AD3" w:rsidRDefault="0094314E" w:rsidP="0094314E">
      <w:pPr>
        <w:rPr>
          <w:rStyle w:val="Style13ptBold"/>
        </w:rPr>
      </w:pPr>
      <w:proofErr w:type="spellStart"/>
      <w:r w:rsidRPr="00DF0AD3">
        <w:rPr>
          <w:rStyle w:val="Style13ptBold"/>
        </w:rPr>
        <w:t>Monbiot</w:t>
      </w:r>
      <w:proofErr w:type="spellEnd"/>
      <w:r w:rsidRPr="00DF0AD3">
        <w:rPr>
          <w:rStyle w:val="Style13ptBold"/>
        </w:rPr>
        <w:t xml:space="preserve"> </w:t>
      </w:r>
      <w:r>
        <w:rPr>
          <w:rStyle w:val="Style13ptBold"/>
        </w:rPr>
        <w:t>‘</w:t>
      </w:r>
      <w:r w:rsidRPr="00DF0AD3">
        <w:rPr>
          <w:rStyle w:val="Style13ptBold"/>
        </w:rPr>
        <w:t>7</w:t>
      </w:r>
    </w:p>
    <w:p w14:paraId="07EE003F" w14:textId="77777777" w:rsidR="0094314E" w:rsidRPr="00E47BBA" w:rsidRDefault="0094314E" w:rsidP="0094314E">
      <w:pPr>
        <w:rPr>
          <w:szCs w:val="16"/>
        </w:rPr>
      </w:pPr>
      <w:r w:rsidRPr="00E47BBA">
        <w:rPr>
          <w:szCs w:val="16"/>
        </w:rPr>
        <w:t>[George, Prof @ Oxford Brookes U, Heat: How to Stop the Planet from Burning p 5]</w:t>
      </w:r>
    </w:p>
    <w:p w14:paraId="508C3093" w14:textId="77777777" w:rsidR="0094314E" w:rsidRPr="00DF0AD3" w:rsidRDefault="0094314E" w:rsidP="0094314E"/>
    <w:p w14:paraId="2D306061" w14:textId="77777777" w:rsidR="0094314E" w:rsidRPr="00C826A6" w:rsidRDefault="0094314E" w:rsidP="0094314E">
      <w:pPr>
        <w:rPr>
          <w:rStyle w:val="underline"/>
        </w:rPr>
      </w:pPr>
      <w:r w:rsidRPr="00C826A6">
        <w:t xml:space="preserve">But the link has also been established directly. </w:t>
      </w:r>
      <w:r w:rsidRPr="00537722">
        <w:rPr>
          <w:rStyle w:val="underline"/>
          <w:highlight w:val="green"/>
        </w:rPr>
        <w:t>A study of</w:t>
      </w:r>
      <w:r w:rsidRPr="00C826A6">
        <w:t xml:space="preserve"> ocean </w:t>
      </w:r>
      <w:r w:rsidRPr="00537722">
        <w:rPr>
          <w:rStyle w:val="underline"/>
          <w:highlight w:val="green"/>
        </w:rPr>
        <w:t>warming over</w:t>
      </w:r>
      <w:r w:rsidRPr="00C826A6">
        <w:rPr>
          <w:rStyle w:val="underline"/>
        </w:rPr>
        <w:t xml:space="preserve"> the past </w:t>
      </w:r>
      <w:r w:rsidRPr="00537722">
        <w:rPr>
          <w:rStyle w:val="underline"/>
          <w:highlight w:val="green"/>
        </w:rPr>
        <w:t>forty years</w:t>
      </w:r>
      <w:r w:rsidRPr="00C826A6">
        <w:t xml:space="preserve">, for example, published in the journal </w:t>
      </w:r>
      <w:r w:rsidRPr="00C826A6">
        <w:rPr>
          <w:i/>
        </w:rPr>
        <w:t>Science</w:t>
      </w:r>
      <w:r w:rsidRPr="00C826A6">
        <w:t xml:space="preserve"> in 2005, </w:t>
      </w:r>
      <w:r w:rsidRPr="00537722">
        <w:rPr>
          <w:rStyle w:val="underline"/>
          <w:highlight w:val="green"/>
        </w:rPr>
        <w:t>records a precise match between</w:t>
      </w:r>
      <w:r w:rsidRPr="00C826A6">
        <w:rPr>
          <w:rStyle w:val="underline"/>
        </w:rPr>
        <w:t xml:space="preserve"> the distribution of </w:t>
      </w:r>
      <w:r w:rsidRPr="00537722">
        <w:rPr>
          <w:rStyle w:val="underline"/>
          <w:highlight w:val="green"/>
        </w:rPr>
        <w:t>heat and</w:t>
      </w:r>
      <w:r w:rsidRPr="00C826A6">
        <w:rPr>
          <w:rStyle w:val="underline"/>
        </w:rPr>
        <w:t xml:space="preserve"> the intensity of manmade carbon dioxide </w:t>
      </w:r>
      <w:r w:rsidRPr="00537722">
        <w:rPr>
          <w:rStyle w:val="underline"/>
          <w:highlight w:val="green"/>
        </w:rPr>
        <w:t>emissions</w:t>
      </w:r>
      <w:r w:rsidRPr="00C826A6">
        <w:rPr>
          <w:rStyle w:val="underline"/>
        </w:rPr>
        <w:t>.</w:t>
      </w:r>
      <w:r w:rsidRPr="00C826A6">
        <w:t xml:space="preserve"> Its lead author described his findings thus:  </w:t>
      </w:r>
      <w:r w:rsidRPr="00C826A6">
        <w:rPr>
          <w:rStyle w:val="underline"/>
        </w:rPr>
        <w:t xml:space="preserve">The evidence is so strong </w:t>
      </w:r>
      <w:r w:rsidRPr="00537722">
        <w:rPr>
          <w:rStyle w:val="underline"/>
          <w:highlight w:val="green"/>
        </w:rPr>
        <w:t>it should put an end to any debate</w:t>
      </w:r>
      <w:r w:rsidRPr="00C826A6">
        <w:rPr>
          <w:rStyle w:val="underline"/>
        </w:rPr>
        <w:t xml:space="preserve"> </w:t>
      </w:r>
      <w:r w:rsidRPr="00537722">
        <w:rPr>
          <w:rStyle w:val="underline"/>
          <w:highlight w:val="green"/>
        </w:rPr>
        <w:t>about whether humanity is causing global warming</w:t>
      </w:r>
      <w:r w:rsidRPr="00C826A6">
        <w:rPr>
          <w:rStyle w:val="underline"/>
        </w:rPr>
        <w:t>.</w:t>
      </w:r>
      <w:r w:rsidRPr="00C826A6">
        <w:t xml:space="preserve"> This sounds like a strong statement, but he is not alone. In 2004, </w:t>
      </w:r>
      <w:r w:rsidRPr="00C826A6">
        <w:rPr>
          <w:rStyle w:val="underline"/>
        </w:rPr>
        <w:t>another article</w:t>
      </w:r>
      <w:r w:rsidRPr="00C826A6">
        <w:t xml:space="preserve"> in </w:t>
      </w:r>
      <w:r w:rsidRPr="00C826A6">
        <w:rPr>
          <w:i/>
        </w:rPr>
        <w:t>Science</w:t>
      </w:r>
      <w:r w:rsidRPr="00C826A6">
        <w:t xml:space="preserve"> </w:t>
      </w:r>
      <w:r w:rsidRPr="00C826A6">
        <w:rPr>
          <w:rStyle w:val="underline"/>
        </w:rPr>
        <w:t xml:space="preserve">reported the </w:t>
      </w:r>
      <w:r w:rsidRPr="00537722">
        <w:rPr>
          <w:rStyle w:val="underline"/>
          <w:highlight w:val="green"/>
        </w:rPr>
        <w:t>results of a survey</w:t>
      </w:r>
      <w:r w:rsidRPr="00C826A6">
        <w:rPr>
          <w:rStyle w:val="underline"/>
        </w:rPr>
        <w:t xml:space="preserve"> of scientific papers containing the words ‘global climate change’. The author found 928</w:t>
      </w:r>
      <w:r w:rsidRPr="00C826A6">
        <w:t xml:space="preserve"> of them on the database she searched. </w:t>
      </w:r>
      <w:r w:rsidRPr="00537722">
        <w:rPr>
          <w:rStyle w:val="underline"/>
          <w:highlight w:val="green"/>
        </w:rPr>
        <w:t>None of the papers</w:t>
      </w:r>
      <w:r w:rsidRPr="00C826A6">
        <w:t xml:space="preserve">, she discovered, </w:t>
      </w:r>
      <w:r w:rsidRPr="00537722">
        <w:rPr>
          <w:rStyle w:val="underline"/>
          <w:highlight w:val="green"/>
        </w:rPr>
        <w:t>disagreed with the consensus</w:t>
      </w:r>
      <w:r w:rsidRPr="00C826A6">
        <w:rPr>
          <w:rStyle w:val="underline"/>
        </w:rPr>
        <w:t xml:space="preserve"> position</w:t>
      </w:r>
      <w:r w:rsidRPr="00C826A6">
        <w:t xml:space="preserve">… </w:t>
      </w:r>
      <w:r w:rsidRPr="00C826A6">
        <w:rPr>
          <w:rStyle w:val="underline"/>
        </w:rPr>
        <w:t>Politicians, economists</w:t>
      </w:r>
      <w:r w:rsidRPr="00C826A6">
        <w:t xml:space="preserve">, journalists </w:t>
      </w:r>
      <w:r w:rsidRPr="00C826A6">
        <w:rPr>
          <w:rStyle w:val="underline"/>
        </w:rPr>
        <w:t>and others may have the impression of</w:t>
      </w:r>
      <w:r w:rsidRPr="00C826A6">
        <w:t xml:space="preserve"> confusion</w:t>
      </w:r>
      <w:r w:rsidRPr="00C826A6">
        <w:rPr>
          <w:rStyle w:val="underline"/>
        </w:rPr>
        <w:t>, disagreement</w:t>
      </w:r>
      <w:r w:rsidRPr="00C826A6">
        <w:t xml:space="preserve">, or discord </w:t>
      </w:r>
      <w:r w:rsidRPr="00C826A6">
        <w:rPr>
          <w:rStyle w:val="underline"/>
        </w:rPr>
        <w:t>among climate scientists, but that impression is incorrect.</w:t>
      </w:r>
      <w:r w:rsidRPr="00C826A6">
        <w:t xml:space="preserve"> In 2001 </w:t>
      </w:r>
      <w:r w:rsidRPr="00C826A6">
        <w:rPr>
          <w:rStyle w:val="underline"/>
        </w:rPr>
        <w:t>the Royal Society</w:t>
      </w:r>
      <w:r w:rsidRPr="00C826A6">
        <w:t xml:space="preserve">, the United Kingdom’s pre-eminent scientific institution, </w:t>
      </w:r>
      <w:r w:rsidRPr="00C826A6">
        <w:rPr>
          <w:rStyle w:val="underline"/>
        </w:rPr>
        <w:t xml:space="preserve">published the following statement: Despite increasing consensus on the science underpinning predictions of global climate change, doubts have been expressed recently about the need to mitigate the risks posed by global climate change. </w:t>
      </w:r>
      <w:r w:rsidRPr="00537722">
        <w:rPr>
          <w:rStyle w:val="underline"/>
          <w:highlight w:val="green"/>
        </w:rPr>
        <w:t>We do not consider</w:t>
      </w:r>
      <w:r w:rsidRPr="00C826A6">
        <w:rPr>
          <w:rStyle w:val="underline"/>
        </w:rPr>
        <w:t xml:space="preserve"> such </w:t>
      </w:r>
      <w:r w:rsidRPr="00537722">
        <w:rPr>
          <w:rStyle w:val="underline"/>
          <w:highlight w:val="green"/>
        </w:rPr>
        <w:t>doubts</w:t>
      </w:r>
      <w:r w:rsidRPr="00C826A6">
        <w:rPr>
          <w:rStyle w:val="underline"/>
        </w:rPr>
        <w:t xml:space="preserve"> </w:t>
      </w:r>
      <w:r w:rsidRPr="00537722">
        <w:rPr>
          <w:rStyle w:val="underline"/>
          <w:highlight w:val="green"/>
        </w:rPr>
        <w:t>justified</w:t>
      </w:r>
      <w:r w:rsidRPr="00C826A6">
        <w:rPr>
          <w:rStyle w:val="underline"/>
        </w:rPr>
        <w:t xml:space="preserve">. It was also signed by the equivalent organizations in fifteen other countries. </w:t>
      </w:r>
      <w:proofErr w:type="gramStart"/>
      <w:r w:rsidRPr="00C826A6">
        <w:rPr>
          <w:rStyle w:val="underline"/>
        </w:rPr>
        <w:t>Similar statements have been published by the US National Academy of Sciences, the American Meteorological Society, the American Geophysical Union and the American Association</w:t>
      </w:r>
      <w:proofErr w:type="gramEnd"/>
      <w:r w:rsidRPr="00C826A6">
        <w:rPr>
          <w:rStyle w:val="underline"/>
        </w:rPr>
        <w:t xml:space="preserve"> for the Advancement of Science.  </w:t>
      </w:r>
    </w:p>
    <w:p w14:paraId="33EE2F13" w14:textId="77777777" w:rsidR="0094314E" w:rsidRDefault="0094314E" w:rsidP="0094314E">
      <w:pPr>
        <w:pStyle w:val="Heading3"/>
      </w:pPr>
      <w:r>
        <w:lastRenderedPageBreak/>
        <w:t>A-to “</w:t>
      </w:r>
      <w:proofErr w:type="spellStart"/>
      <w:r>
        <w:t>Aff</w:t>
      </w:r>
      <w:proofErr w:type="spellEnd"/>
      <w:r>
        <w:t xml:space="preserve"> = Biased Authors”</w:t>
      </w:r>
    </w:p>
    <w:p w14:paraId="5390AA77" w14:textId="77777777" w:rsidR="0094314E" w:rsidRDefault="0094314E" w:rsidP="0094314E">
      <w:pPr>
        <w:pStyle w:val="Heading4"/>
      </w:pPr>
      <w:proofErr w:type="gramStart"/>
      <w:r>
        <w:t>(  )</w:t>
      </w:r>
      <w:proofErr w:type="gramEnd"/>
      <w:r>
        <w:t xml:space="preserve"> Our climate models are the most accurate- studies of studies prove</w:t>
      </w:r>
    </w:p>
    <w:p w14:paraId="6FE88AC4" w14:textId="77777777" w:rsidR="0094314E" w:rsidRPr="00E47BBA" w:rsidRDefault="0094314E" w:rsidP="0094314E"/>
    <w:p w14:paraId="472084DA" w14:textId="77777777" w:rsidR="0094314E" w:rsidRPr="00E96E43" w:rsidRDefault="0094314E" w:rsidP="0094314E">
      <w:pPr>
        <w:rPr>
          <w:rStyle w:val="Style13ptBold"/>
        </w:rPr>
      </w:pPr>
      <w:r w:rsidRPr="00E96E43">
        <w:rPr>
          <w:rStyle w:val="Style13ptBold"/>
        </w:rPr>
        <w:t xml:space="preserve">Science Daily </w:t>
      </w:r>
      <w:r>
        <w:rPr>
          <w:rStyle w:val="Style13ptBold"/>
        </w:rPr>
        <w:t>‘</w:t>
      </w:r>
      <w:r w:rsidRPr="00E96E43">
        <w:rPr>
          <w:rStyle w:val="Style13ptBold"/>
        </w:rPr>
        <w:t xml:space="preserve">8 </w:t>
      </w:r>
    </w:p>
    <w:p w14:paraId="45957E94" w14:textId="77777777" w:rsidR="0094314E" w:rsidRPr="00E47BBA" w:rsidRDefault="0094314E" w:rsidP="0094314E">
      <w:pPr>
        <w:rPr>
          <w:szCs w:val="16"/>
        </w:rPr>
      </w:pPr>
      <w:r w:rsidRPr="00E47BBA">
        <w:rPr>
          <w:szCs w:val="16"/>
        </w:rPr>
        <w:t xml:space="preserve">(4/6, "Climate Models Look Good When Predicting Climate Change", </w:t>
      </w:r>
      <w:hyperlink r:id="rId16" w:history="1">
        <w:r w:rsidRPr="00E47BBA">
          <w:rPr>
            <w:rStyle w:val="Hyperlink"/>
            <w:szCs w:val="16"/>
          </w:rPr>
          <w:t>http://www.sciencedaily.com/releases/2008/04/080402100001.htm</w:t>
        </w:r>
      </w:hyperlink>
      <w:r w:rsidRPr="00E47BBA">
        <w:rPr>
          <w:szCs w:val="16"/>
        </w:rPr>
        <w:t>)</w:t>
      </w:r>
    </w:p>
    <w:p w14:paraId="1325D660" w14:textId="77777777" w:rsidR="0094314E" w:rsidRPr="00DF0AD3" w:rsidRDefault="0094314E" w:rsidP="0094314E"/>
    <w:p w14:paraId="2D9DD5DA" w14:textId="77777777" w:rsidR="0094314E" w:rsidRPr="004B728B" w:rsidRDefault="0094314E" w:rsidP="0094314E">
      <w:r w:rsidRPr="00537722">
        <w:rPr>
          <w:rStyle w:val="underline"/>
          <w:highlight w:val="green"/>
        </w:rPr>
        <w:t>The accuracy of</w:t>
      </w:r>
      <w:r w:rsidRPr="00C826A6">
        <w:rPr>
          <w:rStyle w:val="underline"/>
        </w:rPr>
        <w:t xml:space="preserve"> computer </w:t>
      </w:r>
      <w:r w:rsidRPr="00537722">
        <w:rPr>
          <w:rStyle w:val="underline"/>
          <w:highlight w:val="green"/>
        </w:rPr>
        <w:t>models that predict climate change</w:t>
      </w:r>
      <w:r w:rsidRPr="00C826A6">
        <w:t xml:space="preserve"> over the coming decades </w:t>
      </w:r>
      <w:r w:rsidRPr="00537722">
        <w:rPr>
          <w:rStyle w:val="underline"/>
          <w:highlight w:val="green"/>
        </w:rPr>
        <w:t>has been the subject of debate</w:t>
      </w:r>
      <w:r w:rsidRPr="00C826A6">
        <w:t xml:space="preserve"> among politicians, environmentalists and even scientists. </w:t>
      </w:r>
      <w:r w:rsidRPr="00C826A6">
        <w:rPr>
          <w:rStyle w:val="underline"/>
        </w:rPr>
        <w:t xml:space="preserve">A new study by meteorologists at the University of Utah shows that </w:t>
      </w:r>
      <w:r w:rsidRPr="00537722">
        <w:rPr>
          <w:rStyle w:val="underline"/>
          <w:highlight w:val="green"/>
        </w:rPr>
        <w:t>current</w:t>
      </w:r>
      <w:r w:rsidRPr="00C826A6">
        <w:rPr>
          <w:rStyle w:val="underline"/>
        </w:rPr>
        <w:t xml:space="preserve"> climate </w:t>
      </w:r>
      <w:r w:rsidRPr="00537722">
        <w:rPr>
          <w:rStyle w:val="underline"/>
          <w:highlight w:val="green"/>
        </w:rPr>
        <w:t>models are quite accurate</w:t>
      </w:r>
      <w:r w:rsidRPr="00C826A6">
        <w:t xml:space="preserve"> and can be valuable tools for those seeking solutions on reversing global warming trends. Most of these models project a global warming trend that amounts to about 7 degrees Fahrenheit over the next 100 years. Scientific opinion on climate </w:t>
      </w:r>
      <w:proofErr w:type="gramStart"/>
      <w:r w:rsidRPr="00C826A6">
        <w:t>change  In</w:t>
      </w:r>
      <w:proofErr w:type="gramEnd"/>
      <w:r w:rsidRPr="00C826A6">
        <w:t xml:space="preserve"> the study, co-authors Thomas </w:t>
      </w:r>
      <w:proofErr w:type="spellStart"/>
      <w:r w:rsidRPr="00C826A6">
        <w:rPr>
          <w:rStyle w:val="underline"/>
        </w:rPr>
        <w:t>Reichler</w:t>
      </w:r>
      <w:proofErr w:type="spellEnd"/>
      <w:r w:rsidRPr="00C826A6">
        <w:rPr>
          <w:rStyle w:val="underline"/>
        </w:rPr>
        <w:t xml:space="preserve"> and</w:t>
      </w:r>
      <w:r w:rsidRPr="00C826A6">
        <w:t xml:space="preserve"> </w:t>
      </w:r>
      <w:proofErr w:type="spellStart"/>
      <w:r w:rsidRPr="00C826A6">
        <w:t>Junsu</w:t>
      </w:r>
      <w:proofErr w:type="spellEnd"/>
      <w:r w:rsidRPr="00C826A6">
        <w:t xml:space="preserve"> </w:t>
      </w:r>
      <w:r w:rsidRPr="00C826A6">
        <w:rPr>
          <w:rStyle w:val="underline"/>
        </w:rPr>
        <w:t>Kim</w:t>
      </w:r>
      <w:r w:rsidRPr="00C826A6">
        <w:t xml:space="preserve"> from the Department of Meteorology at the University of Utah </w:t>
      </w:r>
      <w:r w:rsidRPr="00C826A6">
        <w:rPr>
          <w:rStyle w:val="underline"/>
        </w:rPr>
        <w:t>investigate how well climate models actually do their job</w:t>
      </w:r>
      <w:r w:rsidRPr="00C826A6">
        <w:t xml:space="preserve"> in simulating climate. To this end, </w:t>
      </w:r>
      <w:r w:rsidRPr="00537722">
        <w:rPr>
          <w:rStyle w:val="underline"/>
          <w:highlight w:val="green"/>
        </w:rPr>
        <w:t>they compare</w:t>
      </w:r>
      <w:r w:rsidRPr="00C826A6">
        <w:rPr>
          <w:rStyle w:val="underline"/>
        </w:rPr>
        <w:t xml:space="preserve"> the </w:t>
      </w:r>
      <w:r w:rsidRPr="00537722">
        <w:rPr>
          <w:rStyle w:val="underline"/>
          <w:highlight w:val="green"/>
        </w:rPr>
        <w:t>output</w:t>
      </w:r>
      <w:r w:rsidRPr="00C826A6">
        <w:rPr>
          <w:rStyle w:val="underline"/>
        </w:rPr>
        <w:t xml:space="preserve"> of the models </w:t>
      </w:r>
      <w:r w:rsidRPr="00537722">
        <w:rPr>
          <w:rStyle w:val="underline"/>
          <w:highlight w:val="green"/>
        </w:rPr>
        <w:t>against</w:t>
      </w:r>
      <w:r w:rsidRPr="00C826A6">
        <w:rPr>
          <w:rStyle w:val="underline"/>
        </w:rPr>
        <w:t xml:space="preserve"> </w:t>
      </w:r>
      <w:r w:rsidRPr="00537722">
        <w:rPr>
          <w:rStyle w:val="underline"/>
          <w:highlight w:val="green"/>
        </w:rPr>
        <w:t>observations</w:t>
      </w:r>
      <w:r w:rsidRPr="00C826A6">
        <w:rPr>
          <w:rStyle w:val="underline"/>
        </w:rPr>
        <w:t xml:space="preserve"> for present climate</w:t>
      </w:r>
      <w:r w:rsidRPr="00C826A6">
        <w:t xml:space="preserve">. The authors apply this method </w:t>
      </w:r>
      <w:r w:rsidRPr="00C826A6">
        <w:rPr>
          <w:rStyle w:val="underline"/>
        </w:rPr>
        <w:t>to about 50 different national and international models that were developed over the past two decades at major climate research centers in China, Russia, Australia, Canada, France, Korea, Great Britain, Germany, and the United States</w:t>
      </w:r>
      <w:r w:rsidRPr="00C826A6">
        <w:t xml:space="preserve">. Of course, </w:t>
      </w:r>
      <w:r w:rsidRPr="00C826A6">
        <w:rPr>
          <w:rStyle w:val="underline"/>
        </w:rPr>
        <w:t>also included is the very latest model generation that was used for the</w:t>
      </w:r>
      <w:r w:rsidRPr="00C826A6">
        <w:t xml:space="preserve"> very recent </w:t>
      </w:r>
      <w:r w:rsidRPr="00C826A6">
        <w:rPr>
          <w:rStyle w:val="underline"/>
        </w:rPr>
        <w:t>(2007) report of the</w:t>
      </w:r>
      <w:r w:rsidRPr="00C826A6">
        <w:t xml:space="preserve"> Intergovernmental Panel on Climate Change (</w:t>
      </w:r>
      <w:r w:rsidRPr="00C826A6">
        <w:rPr>
          <w:rStyle w:val="underline"/>
        </w:rPr>
        <w:t>IPCC</w:t>
      </w:r>
      <w:r w:rsidRPr="00C826A6">
        <w:t>). "</w:t>
      </w:r>
      <w:r w:rsidRPr="00C826A6">
        <w:rPr>
          <w:rStyle w:val="underline"/>
        </w:rPr>
        <w:t xml:space="preserve">Coupled </w:t>
      </w:r>
      <w:r w:rsidRPr="00537722">
        <w:rPr>
          <w:rStyle w:val="underline"/>
          <w:highlight w:val="green"/>
        </w:rPr>
        <w:t>models are becoming increasingly reliable tools</w:t>
      </w:r>
      <w:r w:rsidRPr="00C826A6">
        <w:rPr>
          <w:rStyle w:val="underline"/>
        </w:rPr>
        <w:t xml:space="preserve"> for</w:t>
      </w:r>
      <w:r w:rsidRPr="00C826A6">
        <w:t xml:space="preserve"> understanding climate and </w:t>
      </w:r>
      <w:r w:rsidRPr="00C826A6">
        <w:rPr>
          <w:rStyle w:val="underline"/>
        </w:rPr>
        <w:t>climate change</w:t>
      </w:r>
      <w:r w:rsidRPr="00C826A6">
        <w:t xml:space="preserve">, and </w:t>
      </w:r>
      <w:r w:rsidRPr="00C826A6">
        <w:rPr>
          <w:rStyle w:val="underline"/>
        </w:rPr>
        <w:t>the best models are</w:t>
      </w:r>
      <w:r w:rsidRPr="00C826A6">
        <w:t xml:space="preserve"> now </w:t>
      </w:r>
      <w:r w:rsidRPr="00C826A6">
        <w:rPr>
          <w:rStyle w:val="underline"/>
        </w:rPr>
        <w:t>capable of simulating present-day climate with accuracy approaching conventional atmospheric observations</w:t>
      </w:r>
      <w:r w:rsidRPr="00C826A6">
        <w:t xml:space="preserve">," said </w:t>
      </w:r>
      <w:proofErr w:type="spellStart"/>
      <w:r w:rsidRPr="00C826A6">
        <w:t>Reichler</w:t>
      </w:r>
      <w:proofErr w:type="spellEnd"/>
      <w:r w:rsidRPr="00C826A6">
        <w:t>. "</w:t>
      </w:r>
      <w:r w:rsidRPr="00537722">
        <w:rPr>
          <w:rStyle w:val="underline"/>
          <w:highlight w:val="green"/>
        </w:rPr>
        <w:t>We can</w:t>
      </w:r>
      <w:r w:rsidRPr="00C826A6">
        <w:rPr>
          <w:rStyle w:val="underline"/>
        </w:rPr>
        <w:t xml:space="preserve"> now </w:t>
      </w:r>
      <w:r w:rsidRPr="00537722">
        <w:rPr>
          <w:rStyle w:val="underline"/>
          <w:highlight w:val="green"/>
        </w:rPr>
        <w:t>place</w:t>
      </w:r>
      <w:r w:rsidRPr="00C826A6">
        <w:rPr>
          <w:rStyle w:val="underline"/>
        </w:rPr>
        <w:t xml:space="preserve"> </w:t>
      </w:r>
      <w:r w:rsidRPr="00537722">
        <w:rPr>
          <w:rStyle w:val="underline"/>
          <w:highlight w:val="green"/>
        </w:rPr>
        <w:t>a much higher level of confidence in</w:t>
      </w:r>
      <w:r w:rsidRPr="00C826A6">
        <w:rPr>
          <w:rStyle w:val="underline"/>
        </w:rPr>
        <w:t xml:space="preserve"> model-based </w:t>
      </w:r>
      <w:r w:rsidRPr="00537722">
        <w:rPr>
          <w:rStyle w:val="underline"/>
          <w:highlight w:val="green"/>
        </w:rPr>
        <w:t>projections of climate change</w:t>
      </w:r>
      <w:r w:rsidRPr="00C826A6">
        <w:rPr>
          <w:rStyle w:val="underline"/>
        </w:rPr>
        <w:t xml:space="preserve"> than in the past." </w:t>
      </w:r>
      <w:r w:rsidRPr="00C826A6">
        <w:t xml:space="preserve">The many hours of studying models and comparing them with actual climate changes fulfills the increasing wish to know how much one can trust climate models and their predictions. </w:t>
      </w:r>
      <w:r w:rsidRPr="00C826A6">
        <w:rPr>
          <w:rStyle w:val="underline"/>
        </w:rPr>
        <w:t>Given the significance of climate change research in public policy, the study's results also provide important response to critics of global warming.</w:t>
      </w:r>
      <w:r w:rsidRPr="00C826A6">
        <w:t xml:space="preserve"> Earlier this year, working group one of the IPCC released its fourth global warming report. </w:t>
      </w:r>
      <w:r w:rsidRPr="00C826A6">
        <w:rPr>
          <w:rStyle w:val="underline"/>
        </w:rPr>
        <w:t>The</w:t>
      </w:r>
      <w:r w:rsidRPr="00C826A6">
        <w:t xml:space="preserve"> University of Utah </w:t>
      </w:r>
      <w:r w:rsidRPr="00C826A6">
        <w:rPr>
          <w:rStyle w:val="underline"/>
        </w:rPr>
        <w:t>study</w:t>
      </w:r>
      <w:r w:rsidRPr="00C826A6">
        <w:t xml:space="preserve"> results directly relate to this highly publicized report by </w:t>
      </w:r>
      <w:r w:rsidRPr="00C826A6">
        <w:rPr>
          <w:rStyle w:val="underline"/>
        </w:rPr>
        <w:t>show</w:t>
      </w:r>
      <w:r w:rsidRPr="00C826A6">
        <w:t xml:space="preserve">ing </w:t>
      </w:r>
      <w:r w:rsidRPr="00C826A6">
        <w:rPr>
          <w:rStyle w:val="underline"/>
        </w:rPr>
        <w:t xml:space="preserve">that the </w:t>
      </w:r>
      <w:r w:rsidRPr="00537722">
        <w:rPr>
          <w:rStyle w:val="underline"/>
          <w:highlight w:val="green"/>
        </w:rPr>
        <w:t>models</w:t>
      </w:r>
      <w:r w:rsidRPr="00C826A6">
        <w:rPr>
          <w:rStyle w:val="underline"/>
        </w:rPr>
        <w:t xml:space="preserve"> </w:t>
      </w:r>
      <w:r w:rsidRPr="00537722">
        <w:rPr>
          <w:rStyle w:val="underline"/>
          <w:highlight w:val="green"/>
        </w:rPr>
        <w:t>used for the IPCC</w:t>
      </w:r>
      <w:r w:rsidRPr="00C826A6">
        <w:rPr>
          <w:rStyle w:val="underline"/>
        </w:rPr>
        <w:t xml:space="preserve"> paper </w:t>
      </w:r>
      <w:r w:rsidRPr="00537722">
        <w:rPr>
          <w:rStyle w:val="underline"/>
          <w:highlight w:val="green"/>
        </w:rPr>
        <w:t>have reached an unprecedented level of realism.</w:t>
      </w:r>
    </w:p>
    <w:p w14:paraId="1B21CFC9" w14:textId="77777777" w:rsidR="0094314E" w:rsidRPr="00C826A6" w:rsidRDefault="0094314E" w:rsidP="0094314E">
      <w:pPr>
        <w:pStyle w:val="Heading4"/>
        <w:rPr>
          <w:rStyle w:val="ft1"/>
          <w:sz w:val="18"/>
          <w:szCs w:val="18"/>
        </w:rPr>
      </w:pPr>
      <w:proofErr w:type="gramStart"/>
      <w:r>
        <w:t>(  )</w:t>
      </w:r>
      <w:proofErr w:type="gramEnd"/>
      <w:r>
        <w:t xml:space="preserve"> </w:t>
      </w:r>
      <w:proofErr w:type="spellStart"/>
      <w:r>
        <w:t>Neg</w:t>
      </w:r>
      <w:proofErr w:type="spellEnd"/>
      <w:r>
        <w:t xml:space="preserve"> authors are worse- they’re just special interest hacks</w:t>
      </w:r>
    </w:p>
    <w:p w14:paraId="7B2CFF59" w14:textId="77777777" w:rsidR="0094314E" w:rsidRPr="00E96E43" w:rsidRDefault="0094314E" w:rsidP="0094314E">
      <w:pPr>
        <w:rPr>
          <w:rStyle w:val="Style13ptBold"/>
        </w:rPr>
      </w:pPr>
      <w:r>
        <w:rPr>
          <w:rStyle w:val="Style13ptBold"/>
        </w:rPr>
        <w:t>Hansen ‘6</w:t>
      </w:r>
    </w:p>
    <w:p w14:paraId="084CF56B" w14:textId="77777777" w:rsidR="0094314E" w:rsidRPr="00E47BBA" w:rsidRDefault="0094314E" w:rsidP="0094314E">
      <w:pPr>
        <w:rPr>
          <w:szCs w:val="16"/>
        </w:rPr>
      </w:pPr>
      <w:r w:rsidRPr="00E47BBA">
        <w:rPr>
          <w:szCs w:val="16"/>
        </w:rPr>
        <w:t>(Jim. Director of the NASA Goddard Institute for Space Studies, Adjunct Professor of Earth and Environmental Sciences at Columbia University’s Earth Institute. “The Threat to the Planet” The New York Review of Books. Pages 11-12. http://www.pdfdownload.org/pdf2html/pdf2html.php</w:t>
      </w:r>
      <w:proofErr w:type="gramStart"/>
      <w:r w:rsidRPr="00E47BBA">
        <w:rPr>
          <w:szCs w:val="16"/>
        </w:rPr>
        <w:t>?url</w:t>
      </w:r>
      <w:proofErr w:type="gramEnd"/>
      <w:r w:rsidRPr="00E47BBA">
        <w:rPr>
          <w:szCs w:val="16"/>
        </w:rPr>
        <w:t>=http%3A%2F%2Fwww.astro.columbia.edu%2F~roban%2Flab_2006_fall%2Fhansen.pdf&amp;images=yes )</w:t>
      </w:r>
    </w:p>
    <w:p w14:paraId="0B6FB58F" w14:textId="77777777" w:rsidR="0094314E" w:rsidRPr="00C826A6" w:rsidRDefault="0094314E" w:rsidP="0094314E">
      <w:pPr>
        <w:rPr>
          <w:rStyle w:val="ft1"/>
          <w:sz w:val="18"/>
          <w:szCs w:val="18"/>
        </w:rPr>
      </w:pPr>
    </w:p>
    <w:p w14:paraId="5794DE74" w14:textId="77777777" w:rsidR="0094314E" w:rsidRPr="00E47BBA" w:rsidRDefault="0094314E" w:rsidP="0094314E">
      <w:r w:rsidRPr="00E47BBA">
        <w:rPr>
          <w:rStyle w:val="ft1"/>
        </w:rPr>
        <w:t>Why are the same scientists and political forces that succeeded in controlling the threat to the</w:t>
      </w:r>
      <w:r w:rsidRPr="00E47BBA">
        <w:t xml:space="preserve"> </w:t>
      </w:r>
      <w:r w:rsidRPr="00E47BBA">
        <w:rPr>
          <w:rStyle w:val="ft1"/>
        </w:rPr>
        <w:t>ozone layer now failing miserably to deal with the global warming crisis? Though we depend</w:t>
      </w:r>
      <w:r w:rsidRPr="00E47BBA">
        <w:t xml:space="preserve"> </w:t>
      </w:r>
      <w:r w:rsidRPr="00E47BBA">
        <w:rPr>
          <w:rStyle w:val="ft1"/>
        </w:rPr>
        <w:t>on fossil fuels far more than we ever did on CFCs, there is plenty of blame to go around.</w:t>
      </w:r>
      <w:r w:rsidRPr="00E47BBA">
        <w:t xml:space="preserve"> </w:t>
      </w:r>
      <w:r w:rsidRPr="00E47BBA">
        <w:rPr>
          <w:rStyle w:val="ft1"/>
        </w:rPr>
        <w:t xml:space="preserve">Scientists present the facts about climate change </w:t>
      </w:r>
      <w:proofErr w:type="gramStart"/>
      <w:r w:rsidRPr="00E47BBA">
        <w:rPr>
          <w:rStyle w:val="ft1"/>
        </w:rPr>
        <w:t>clinically,</w:t>
      </w:r>
      <w:proofErr w:type="gramEnd"/>
      <w:r w:rsidRPr="00E47BBA">
        <w:rPr>
          <w:rStyle w:val="ft1"/>
        </w:rPr>
        <w:t xml:space="preserve"> failing to stress that business-as-</w:t>
      </w:r>
      <w:r w:rsidRPr="00E47BBA">
        <w:t xml:space="preserve"> </w:t>
      </w:r>
      <w:r w:rsidRPr="00E47BBA">
        <w:rPr>
          <w:rStyle w:val="ft1"/>
        </w:rPr>
        <w:t xml:space="preserve">usual will transform the planet. </w:t>
      </w:r>
      <w:r w:rsidRPr="00537722">
        <w:rPr>
          <w:rStyle w:val="ft1"/>
          <w:highlight w:val="green"/>
          <w:u w:val="single"/>
        </w:rPr>
        <w:t>The press and television,</w:t>
      </w:r>
      <w:r w:rsidRPr="00025AF5">
        <w:rPr>
          <w:rStyle w:val="ft1"/>
          <w:u w:val="single"/>
        </w:rPr>
        <w:t xml:space="preserve"> </w:t>
      </w:r>
      <w:r w:rsidRPr="00537722">
        <w:rPr>
          <w:rStyle w:val="ft1"/>
          <w:b/>
          <w:highlight w:val="green"/>
          <w:u w:val="single"/>
        </w:rPr>
        <w:t>despite an overwhelming scientific</w:t>
      </w:r>
      <w:r w:rsidRPr="00537722">
        <w:rPr>
          <w:highlight w:val="green"/>
        </w:rPr>
        <w:t xml:space="preserve"> </w:t>
      </w:r>
      <w:r w:rsidRPr="00537722">
        <w:rPr>
          <w:rStyle w:val="ft1"/>
          <w:b/>
          <w:highlight w:val="green"/>
          <w:u w:val="single"/>
        </w:rPr>
        <w:t xml:space="preserve">consensus </w:t>
      </w:r>
      <w:r w:rsidRPr="00025AF5">
        <w:rPr>
          <w:rStyle w:val="ft1"/>
          <w:b/>
          <w:u w:val="single"/>
        </w:rPr>
        <w:t>concerning global warming</w:t>
      </w:r>
      <w:r w:rsidRPr="00025AF5">
        <w:rPr>
          <w:rStyle w:val="ft1"/>
          <w:u w:val="single"/>
        </w:rPr>
        <w:t xml:space="preserve">, </w:t>
      </w:r>
      <w:r w:rsidRPr="00537722">
        <w:rPr>
          <w:rStyle w:val="ft1"/>
          <w:highlight w:val="green"/>
          <w:u w:val="single"/>
        </w:rPr>
        <w:t>give</w:t>
      </w:r>
      <w:r w:rsidRPr="00025AF5">
        <w:rPr>
          <w:rStyle w:val="ft1"/>
          <w:u w:val="single"/>
        </w:rPr>
        <w:t xml:space="preserve"> </w:t>
      </w:r>
      <w:r w:rsidRPr="00537722">
        <w:rPr>
          <w:rStyle w:val="ft1"/>
          <w:highlight w:val="green"/>
          <w:u w:val="single"/>
        </w:rPr>
        <w:t>equal time to fringe "contrarians</w:t>
      </w:r>
      <w:r w:rsidRPr="00025AF5">
        <w:rPr>
          <w:rStyle w:val="ft1"/>
          <w:u w:val="single"/>
        </w:rPr>
        <w:t xml:space="preserve">" </w:t>
      </w:r>
      <w:r w:rsidRPr="00537722">
        <w:rPr>
          <w:rStyle w:val="ft1"/>
          <w:highlight w:val="green"/>
          <w:u w:val="single"/>
        </w:rPr>
        <w:t>supported by</w:t>
      </w:r>
      <w:r w:rsidRPr="00537722">
        <w:rPr>
          <w:highlight w:val="green"/>
        </w:rPr>
        <w:t xml:space="preserve"> </w:t>
      </w:r>
      <w:r w:rsidRPr="00537722">
        <w:rPr>
          <w:rStyle w:val="ft1"/>
          <w:highlight w:val="green"/>
          <w:u w:val="single"/>
        </w:rPr>
        <w:t>the fossil fuel industry</w:t>
      </w:r>
      <w:r w:rsidRPr="00025AF5">
        <w:rPr>
          <w:rStyle w:val="ft1"/>
          <w:u w:val="single"/>
        </w:rPr>
        <w:t xml:space="preserve">. </w:t>
      </w:r>
      <w:r w:rsidRPr="00537722">
        <w:rPr>
          <w:rStyle w:val="ft1"/>
          <w:highlight w:val="green"/>
          <w:u w:val="single"/>
        </w:rPr>
        <w:t>Special interest groups</w:t>
      </w:r>
      <w:r w:rsidRPr="00025AF5">
        <w:rPr>
          <w:rStyle w:val="ft1"/>
          <w:u w:val="single"/>
        </w:rPr>
        <w:t xml:space="preserve"> </w:t>
      </w:r>
      <w:r w:rsidRPr="00537722">
        <w:rPr>
          <w:rStyle w:val="ft1"/>
          <w:highlight w:val="green"/>
          <w:u w:val="single"/>
        </w:rPr>
        <w:t>mount</w:t>
      </w:r>
      <w:r w:rsidRPr="00025AF5">
        <w:rPr>
          <w:rStyle w:val="ft1"/>
          <w:u w:val="single"/>
        </w:rPr>
        <w:t xml:space="preserve"> effective </w:t>
      </w:r>
      <w:r w:rsidRPr="00537722">
        <w:rPr>
          <w:rStyle w:val="Emphasis"/>
          <w:highlight w:val="green"/>
        </w:rPr>
        <w:t>disinformation campaigns</w:t>
      </w:r>
      <w:r w:rsidRPr="00E47BBA">
        <w:t xml:space="preserve"> </w:t>
      </w:r>
      <w:r w:rsidRPr="00025AF5">
        <w:rPr>
          <w:rStyle w:val="ft1"/>
          <w:u w:val="single"/>
        </w:rPr>
        <w:t>to sow doubt about the reality of global warming</w:t>
      </w:r>
      <w:r w:rsidRPr="00E47BBA">
        <w:rPr>
          <w:rStyle w:val="ft1"/>
        </w:rPr>
        <w:t>.</w:t>
      </w:r>
      <w:r w:rsidRPr="00025AF5">
        <w:rPr>
          <w:rStyle w:val="ft1"/>
          <w:u w:val="single"/>
        </w:rPr>
        <w:t xml:space="preserve"> The government appears to be strongl</w:t>
      </w:r>
      <w:bookmarkStart w:id="15" w:name="12"/>
      <w:bookmarkEnd w:id="15"/>
      <w:r w:rsidRPr="00025AF5">
        <w:rPr>
          <w:rStyle w:val="ft1"/>
          <w:u w:val="single"/>
        </w:rPr>
        <w:t>y</w:t>
      </w:r>
      <w:r w:rsidRPr="00025AF5">
        <w:rPr>
          <w:u w:val="single"/>
        </w:rPr>
        <w:t xml:space="preserve"> </w:t>
      </w:r>
      <w:r w:rsidRPr="00025AF5">
        <w:rPr>
          <w:rStyle w:val="ft1"/>
          <w:u w:val="single"/>
        </w:rPr>
        <w:t>influenced by special interests, or otherwise confused and distracted, and it has failed to</w:t>
      </w:r>
      <w:r w:rsidRPr="00E47BBA">
        <w:t xml:space="preserve"> </w:t>
      </w:r>
      <w:r w:rsidRPr="00025AF5">
        <w:rPr>
          <w:rStyle w:val="ft1"/>
          <w:u w:val="single"/>
        </w:rPr>
        <w:t>provide leadership.</w:t>
      </w:r>
      <w:r w:rsidRPr="00E47BBA">
        <w:rPr>
          <w:rStyle w:val="ft1"/>
        </w:rPr>
        <w:t xml:space="preserve"> The public is understandably confused or uninterested.</w:t>
      </w:r>
      <w:r w:rsidRPr="00E47BBA">
        <w:t xml:space="preserve"> </w:t>
      </w:r>
      <w:r w:rsidRPr="00E47BBA">
        <w:rPr>
          <w:rStyle w:val="ft1"/>
        </w:rPr>
        <w:t>I used to spread the blame uniformly until, when I was about to appear on public television,</w:t>
      </w:r>
      <w:r w:rsidRPr="00E47BBA">
        <w:t xml:space="preserve"> </w:t>
      </w:r>
      <w:r w:rsidRPr="00E47BBA">
        <w:rPr>
          <w:rStyle w:val="ft1"/>
        </w:rPr>
        <w:t>the producer informed me that the program "must" also include a "contrarian" who would</w:t>
      </w:r>
      <w:r w:rsidRPr="00E47BBA">
        <w:t xml:space="preserve"> </w:t>
      </w:r>
      <w:r w:rsidRPr="00E47BBA">
        <w:rPr>
          <w:rStyle w:val="ft1"/>
        </w:rPr>
        <w:t>take issue with claims of global warming. Presenting such a view, he told me, was a common</w:t>
      </w:r>
      <w:r w:rsidRPr="00E47BBA">
        <w:t xml:space="preserve"> </w:t>
      </w:r>
      <w:r w:rsidRPr="00E47BBA">
        <w:rPr>
          <w:rStyle w:val="ft1"/>
        </w:rPr>
        <w:t>practice in commercial television as well as radio and newspapers</w:t>
      </w:r>
      <w:r w:rsidRPr="00025AF5">
        <w:rPr>
          <w:rStyle w:val="ft1"/>
          <w:u w:val="single"/>
        </w:rPr>
        <w:t>. Supporters of public TV or</w:t>
      </w:r>
      <w:r w:rsidRPr="00E47BBA">
        <w:t xml:space="preserve"> </w:t>
      </w:r>
      <w:r w:rsidRPr="00025AF5">
        <w:rPr>
          <w:rStyle w:val="ft1"/>
          <w:u w:val="single"/>
        </w:rPr>
        <w:t>advertisers, with their own special interests, require "balance" as a price for their continued</w:t>
      </w:r>
      <w:r w:rsidRPr="00E47BBA">
        <w:t xml:space="preserve"> </w:t>
      </w:r>
      <w:r w:rsidRPr="00025AF5">
        <w:rPr>
          <w:rStyle w:val="ft1"/>
          <w:u w:val="single"/>
        </w:rPr>
        <w:t>financial support</w:t>
      </w:r>
      <w:r w:rsidRPr="00E47BBA">
        <w:rPr>
          <w:rStyle w:val="ft1"/>
        </w:rPr>
        <w:t xml:space="preserve">. Gore's book reveals that </w:t>
      </w:r>
      <w:r w:rsidRPr="00025AF5">
        <w:rPr>
          <w:rStyle w:val="ft1"/>
          <w:u w:val="single"/>
        </w:rPr>
        <w:t>while more than half of the recent newspaper</w:t>
      </w:r>
      <w:r w:rsidRPr="00E47BBA">
        <w:t xml:space="preserve"> </w:t>
      </w:r>
      <w:r w:rsidRPr="00025AF5">
        <w:rPr>
          <w:rStyle w:val="ft1"/>
          <w:u w:val="single"/>
        </w:rPr>
        <w:t xml:space="preserve">articles on climate change have given equal weight to such contrarian views, </w:t>
      </w:r>
      <w:r w:rsidRPr="00537722">
        <w:rPr>
          <w:rStyle w:val="ft1"/>
          <w:b/>
          <w:highlight w:val="green"/>
          <w:u w:val="single"/>
        </w:rPr>
        <w:t>virtually none of</w:t>
      </w:r>
      <w:r w:rsidRPr="00537722">
        <w:rPr>
          <w:highlight w:val="green"/>
        </w:rPr>
        <w:t xml:space="preserve"> </w:t>
      </w:r>
      <w:r w:rsidRPr="00537722">
        <w:rPr>
          <w:rStyle w:val="ft1"/>
          <w:b/>
          <w:highlight w:val="green"/>
          <w:u w:val="single"/>
        </w:rPr>
        <w:t>the scientific articles in peer-reviewed journals have questioned</w:t>
      </w:r>
      <w:r w:rsidRPr="00025AF5">
        <w:rPr>
          <w:rStyle w:val="ft1"/>
          <w:b/>
          <w:u w:val="single"/>
        </w:rPr>
        <w:t xml:space="preserve"> the </w:t>
      </w:r>
      <w:r w:rsidRPr="00537722">
        <w:rPr>
          <w:rStyle w:val="ft1"/>
          <w:b/>
          <w:highlight w:val="green"/>
          <w:u w:val="single"/>
        </w:rPr>
        <w:t>consensus that emissions</w:t>
      </w:r>
      <w:r w:rsidRPr="00025AF5">
        <w:rPr>
          <w:rStyle w:val="ft1"/>
          <w:b/>
          <w:u w:val="single"/>
        </w:rPr>
        <w:t xml:space="preserve"> </w:t>
      </w:r>
      <w:r w:rsidRPr="00537722">
        <w:rPr>
          <w:rStyle w:val="ft1"/>
          <w:b/>
          <w:highlight w:val="green"/>
          <w:u w:val="single"/>
        </w:rPr>
        <w:t>from human activities</w:t>
      </w:r>
      <w:r w:rsidRPr="00025AF5">
        <w:rPr>
          <w:rStyle w:val="ft1"/>
          <w:b/>
          <w:u w:val="single"/>
        </w:rPr>
        <w:t xml:space="preserve"> </w:t>
      </w:r>
      <w:r w:rsidRPr="00537722">
        <w:rPr>
          <w:rStyle w:val="ft1"/>
          <w:b/>
          <w:highlight w:val="green"/>
          <w:u w:val="single"/>
        </w:rPr>
        <w:t>cause</w:t>
      </w:r>
      <w:r w:rsidRPr="00025AF5">
        <w:rPr>
          <w:rStyle w:val="ft1"/>
          <w:b/>
          <w:u w:val="single"/>
        </w:rPr>
        <w:t xml:space="preserve"> global </w:t>
      </w:r>
      <w:r w:rsidRPr="00537722">
        <w:rPr>
          <w:rStyle w:val="ft1"/>
          <w:b/>
          <w:highlight w:val="green"/>
          <w:u w:val="single"/>
        </w:rPr>
        <w:t>warming</w:t>
      </w:r>
      <w:r w:rsidRPr="00025AF5">
        <w:rPr>
          <w:rStyle w:val="ft1"/>
          <w:b/>
          <w:u w:val="single"/>
        </w:rPr>
        <w:t>.</w:t>
      </w:r>
      <w:r w:rsidRPr="00E47BBA">
        <w:rPr>
          <w:rStyle w:val="ft1"/>
        </w:rPr>
        <w:t xml:space="preserve"> As a result, </w:t>
      </w:r>
      <w:r w:rsidRPr="00025AF5">
        <w:rPr>
          <w:rStyle w:val="ft1"/>
          <w:b/>
          <w:u w:val="single"/>
        </w:rPr>
        <w:t xml:space="preserve">even when the scientific evidence is clear, </w:t>
      </w:r>
      <w:r w:rsidRPr="00537722">
        <w:rPr>
          <w:rStyle w:val="ft1"/>
          <w:b/>
          <w:highlight w:val="green"/>
          <w:u w:val="single"/>
        </w:rPr>
        <w:t xml:space="preserve">technical </w:t>
      </w:r>
      <w:proofErr w:type="gramStart"/>
      <w:r w:rsidRPr="00537722">
        <w:rPr>
          <w:rStyle w:val="ft1"/>
          <w:b/>
          <w:highlight w:val="green"/>
          <w:u w:val="single"/>
        </w:rPr>
        <w:t>nit-picking</w:t>
      </w:r>
      <w:proofErr w:type="gramEnd"/>
      <w:r w:rsidRPr="00537722">
        <w:rPr>
          <w:rStyle w:val="ft1"/>
          <w:b/>
          <w:highlight w:val="green"/>
          <w:u w:val="single"/>
        </w:rPr>
        <w:t xml:space="preserve"> by contrarians leaves the</w:t>
      </w:r>
      <w:r w:rsidRPr="00025AF5">
        <w:rPr>
          <w:rStyle w:val="ft1"/>
          <w:b/>
          <w:u w:val="single"/>
        </w:rPr>
        <w:t xml:space="preserve"> public with the </w:t>
      </w:r>
      <w:r w:rsidRPr="00537722">
        <w:rPr>
          <w:rStyle w:val="ft1"/>
          <w:b/>
          <w:highlight w:val="green"/>
          <w:u w:val="single"/>
        </w:rPr>
        <w:t>false impression</w:t>
      </w:r>
      <w:r w:rsidRPr="00025AF5">
        <w:rPr>
          <w:rStyle w:val="ft1"/>
          <w:b/>
          <w:u w:val="single"/>
        </w:rPr>
        <w:t xml:space="preserve"> that </w:t>
      </w:r>
      <w:r w:rsidRPr="00537722">
        <w:rPr>
          <w:rStyle w:val="ft1"/>
          <w:b/>
          <w:highlight w:val="green"/>
          <w:u w:val="single"/>
        </w:rPr>
        <w:t>there is still</w:t>
      </w:r>
      <w:r w:rsidRPr="00025AF5">
        <w:rPr>
          <w:rStyle w:val="ft1"/>
          <w:b/>
          <w:u w:val="single"/>
        </w:rPr>
        <w:t xml:space="preserve"> great scientific </w:t>
      </w:r>
      <w:r w:rsidRPr="00537722">
        <w:rPr>
          <w:rStyle w:val="ft1"/>
          <w:b/>
          <w:highlight w:val="green"/>
          <w:u w:val="single"/>
        </w:rPr>
        <w:t>uncertainty</w:t>
      </w:r>
      <w:r w:rsidRPr="00025AF5">
        <w:rPr>
          <w:rStyle w:val="ft1"/>
          <w:b/>
          <w:u w:val="single"/>
        </w:rPr>
        <w:t xml:space="preserve"> </w:t>
      </w:r>
      <w:r w:rsidRPr="00537722">
        <w:rPr>
          <w:rStyle w:val="ft1"/>
          <w:b/>
          <w:highlight w:val="green"/>
          <w:u w:val="single"/>
        </w:rPr>
        <w:t>about the reality and causes</w:t>
      </w:r>
      <w:r w:rsidRPr="00025AF5">
        <w:rPr>
          <w:rStyle w:val="ft1"/>
          <w:b/>
          <w:u w:val="single"/>
        </w:rPr>
        <w:t xml:space="preserve"> of climate change</w:t>
      </w:r>
      <w:r w:rsidRPr="00E47BBA">
        <w:rPr>
          <w:rStyle w:val="ft1"/>
        </w:rPr>
        <w:t>.</w:t>
      </w:r>
      <w:r w:rsidRPr="00E47BBA">
        <w:t xml:space="preserve"> </w:t>
      </w:r>
    </w:p>
    <w:p w14:paraId="0526E821" w14:textId="77777777" w:rsidR="0094314E" w:rsidRDefault="0094314E" w:rsidP="0094314E">
      <w:pPr>
        <w:pStyle w:val="Heading3"/>
      </w:pPr>
      <w:r>
        <w:lastRenderedPageBreak/>
        <w:t>A-to “ Species Adapt”</w:t>
      </w:r>
    </w:p>
    <w:p w14:paraId="40A3E140" w14:textId="77777777" w:rsidR="0094314E" w:rsidRDefault="0094314E" w:rsidP="0094314E">
      <w:pPr>
        <w:rPr>
          <w:rStyle w:val="Style13ptBold"/>
        </w:rPr>
      </w:pPr>
    </w:p>
    <w:p w14:paraId="6A0534FB" w14:textId="77777777" w:rsidR="0094314E" w:rsidRDefault="0094314E" w:rsidP="0094314E">
      <w:pPr>
        <w:rPr>
          <w:rStyle w:val="Style13ptBold"/>
        </w:rPr>
      </w:pPr>
      <w:proofErr w:type="gramStart"/>
      <w:r>
        <w:rPr>
          <w:rStyle w:val="Style13ptBold"/>
        </w:rPr>
        <w:t>(  )</w:t>
      </w:r>
      <w:proofErr w:type="gramEnd"/>
      <w:r>
        <w:rPr>
          <w:rStyle w:val="Style13ptBold"/>
        </w:rPr>
        <w:t xml:space="preserve"> </w:t>
      </w:r>
      <w:r w:rsidRPr="009558CE">
        <w:rPr>
          <w:rStyle w:val="Style13ptBold"/>
        </w:rPr>
        <w:t>Species can’t adapt-</w:t>
      </w:r>
      <w:r>
        <w:rPr>
          <w:rStyle w:val="Style13ptBold"/>
        </w:rPr>
        <w:t xml:space="preserve"> </w:t>
      </w:r>
      <w:r w:rsidRPr="009558CE">
        <w:rPr>
          <w:rStyle w:val="Style13ptBold"/>
        </w:rPr>
        <w:t>rate of warming is too fast</w:t>
      </w:r>
    </w:p>
    <w:p w14:paraId="64CE6E21" w14:textId="77777777" w:rsidR="0094314E" w:rsidRPr="009558CE" w:rsidRDefault="0094314E" w:rsidP="0094314E">
      <w:pPr>
        <w:rPr>
          <w:rStyle w:val="Style13ptBold"/>
        </w:rPr>
      </w:pPr>
    </w:p>
    <w:p w14:paraId="5E63C5DF" w14:textId="77777777" w:rsidR="0094314E" w:rsidRPr="009558CE" w:rsidRDefault="0094314E" w:rsidP="0094314E">
      <w:pPr>
        <w:rPr>
          <w:rStyle w:val="Style13ptBold"/>
        </w:rPr>
      </w:pPr>
      <w:r>
        <w:rPr>
          <w:rStyle w:val="Style13ptBold"/>
        </w:rPr>
        <w:t>Costello and Maslin ‘8</w:t>
      </w:r>
    </w:p>
    <w:p w14:paraId="34AAECB4" w14:textId="77777777" w:rsidR="0094314E" w:rsidRPr="00E47BBA" w:rsidRDefault="0094314E" w:rsidP="0094314E">
      <w:pPr>
        <w:rPr>
          <w:szCs w:val="16"/>
        </w:rPr>
      </w:pPr>
      <w:r w:rsidRPr="00E47BBA">
        <w:rPr>
          <w:szCs w:val="16"/>
        </w:rPr>
        <w:t>[Anthony, Professor of International Child Health and Director of the UCL Institute for Global Health. Mark, Professor UCL Environment Institute. “Apocalypse Now?” – THE LANCET -- 7/12]</w:t>
      </w:r>
    </w:p>
    <w:p w14:paraId="1C47966D" w14:textId="77777777" w:rsidR="0094314E" w:rsidRPr="00C826A6" w:rsidRDefault="0094314E" w:rsidP="0094314E"/>
    <w:p w14:paraId="01628FB2" w14:textId="77777777" w:rsidR="0094314E" w:rsidRPr="00C826A6" w:rsidRDefault="0094314E" w:rsidP="0094314E">
      <w:r w:rsidRPr="00537722">
        <w:rPr>
          <w:highlight w:val="green"/>
          <w:u w:val="single"/>
        </w:rPr>
        <w:t>Climate change affects all ecosystems</w:t>
      </w:r>
      <w:r w:rsidRPr="00C826A6">
        <w:rPr>
          <w:u w:val="single"/>
        </w:rPr>
        <w:t>. Carbon dioxide will reach two to three times its mid-19th-century level</w:t>
      </w:r>
      <w:r w:rsidRPr="00C826A6">
        <w:t xml:space="preserve"> by 2100 </w:t>
      </w:r>
      <w:r w:rsidRPr="00537722">
        <w:rPr>
          <w:highlight w:val="green"/>
          <w:u w:val="single"/>
        </w:rPr>
        <w:t>leading to major changes in seasonal temperatures and rainfall patterns</w:t>
      </w:r>
      <w:r w:rsidRPr="00C826A6">
        <w:rPr>
          <w:u w:val="single"/>
        </w:rPr>
        <w:t xml:space="preserve">. </w:t>
      </w:r>
      <w:r w:rsidRPr="00537722">
        <w:rPr>
          <w:highlight w:val="green"/>
          <w:u w:val="single"/>
        </w:rPr>
        <w:t xml:space="preserve">Normally </w:t>
      </w:r>
      <w:r w:rsidRPr="00C826A6">
        <w:rPr>
          <w:u w:val="single"/>
        </w:rPr>
        <w:t xml:space="preserve">with this sort of climate change </w:t>
      </w:r>
      <w:r w:rsidRPr="00537722">
        <w:rPr>
          <w:highlight w:val="green"/>
          <w:u w:val="single"/>
        </w:rPr>
        <w:t xml:space="preserve">animals </w:t>
      </w:r>
      <w:r w:rsidRPr="00C826A6">
        <w:rPr>
          <w:u w:val="single"/>
        </w:rPr>
        <w:t xml:space="preserve">and plants </w:t>
      </w:r>
      <w:r w:rsidRPr="00537722">
        <w:rPr>
          <w:highlight w:val="green"/>
          <w:u w:val="single"/>
        </w:rPr>
        <w:t xml:space="preserve">would </w:t>
      </w:r>
      <w:r w:rsidRPr="00C826A6">
        <w:rPr>
          <w:u w:val="single"/>
        </w:rPr>
        <w:t xml:space="preserve">simply </w:t>
      </w:r>
      <w:r w:rsidRPr="00537722">
        <w:rPr>
          <w:highlight w:val="green"/>
          <w:u w:val="single"/>
        </w:rPr>
        <w:t xml:space="preserve">migrate </w:t>
      </w:r>
      <w:r w:rsidRPr="00C826A6">
        <w:rPr>
          <w:u w:val="single"/>
        </w:rPr>
        <w:t xml:space="preserve">with their preferred climate. </w:t>
      </w:r>
      <w:r w:rsidRPr="00537722">
        <w:rPr>
          <w:highlight w:val="green"/>
          <w:u w:val="single"/>
        </w:rPr>
        <w:t>However, the rate of human-induced climate change is so rapid that many plant species cannot migrate fast enough</w:t>
      </w:r>
      <w:r w:rsidRPr="00C826A6">
        <w:t xml:space="preserve"> and </w:t>
      </w:r>
      <w:r w:rsidRPr="00C826A6">
        <w:rPr>
          <w:u w:val="single"/>
        </w:rPr>
        <w:t xml:space="preserve">also in many places </w:t>
      </w:r>
      <w:r w:rsidRPr="00537722">
        <w:rPr>
          <w:highlight w:val="green"/>
          <w:u w:val="single"/>
        </w:rPr>
        <w:t>human beings already occupy the space into which the ecosystem would migrate</w:t>
      </w:r>
      <w:r w:rsidRPr="00537722">
        <w:rPr>
          <w:highlight w:val="green"/>
        </w:rPr>
        <w:t>.</w:t>
      </w:r>
      <w:r w:rsidRPr="00C826A6">
        <w:t xml:space="preserve"> Ecosystems most at risk are alpine meadows, cloud forests, arctic tundra, and coral reefs.</w:t>
      </w:r>
    </w:p>
    <w:p w14:paraId="3D2F46B4" w14:textId="77777777" w:rsidR="0094314E" w:rsidRPr="00C826A6" w:rsidRDefault="0094314E" w:rsidP="0094314E"/>
    <w:p w14:paraId="59B83338" w14:textId="77777777" w:rsidR="0094314E" w:rsidRDefault="0094314E" w:rsidP="0094314E">
      <w:pPr>
        <w:pStyle w:val="Heading4"/>
        <w:rPr>
          <w:rStyle w:val="Style13ptBold"/>
          <w:b/>
        </w:rPr>
      </w:pPr>
      <w:proofErr w:type="gramStart"/>
      <w:r w:rsidRPr="00E47BBA">
        <w:rPr>
          <w:b w:val="0"/>
        </w:rPr>
        <w:t>(  )</w:t>
      </w:r>
      <w:proofErr w:type="gramEnd"/>
      <w:r w:rsidRPr="00E47BBA">
        <w:rPr>
          <w:b w:val="0"/>
        </w:rPr>
        <w:t xml:space="preserve"> </w:t>
      </w:r>
      <w:r w:rsidRPr="00E47BBA">
        <w:rPr>
          <w:rStyle w:val="Style13ptBold"/>
        </w:rPr>
        <w:t xml:space="preserve">Temperature spikes destroy resilience – must slow the rate. </w:t>
      </w:r>
    </w:p>
    <w:p w14:paraId="0A91C9C2" w14:textId="77777777" w:rsidR="0094314E" w:rsidRPr="00E47BBA" w:rsidRDefault="0094314E" w:rsidP="0094314E"/>
    <w:p w14:paraId="15F5C5DC" w14:textId="77777777" w:rsidR="0094314E" w:rsidRPr="009558CE" w:rsidRDefault="0094314E" w:rsidP="0094314E">
      <w:pPr>
        <w:rPr>
          <w:rStyle w:val="Style13ptBold"/>
        </w:rPr>
      </w:pPr>
      <w:r w:rsidRPr="009558CE">
        <w:rPr>
          <w:rStyle w:val="Style13ptBold"/>
        </w:rPr>
        <w:t xml:space="preserve">EPA </w:t>
      </w:r>
      <w:r>
        <w:rPr>
          <w:rStyle w:val="Style13ptBold"/>
        </w:rPr>
        <w:t>‘</w:t>
      </w:r>
      <w:r w:rsidRPr="009558CE">
        <w:rPr>
          <w:rStyle w:val="Style13ptBold"/>
        </w:rPr>
        <w:t>7</w:t>
      </w:r>
    </w:p>
    <w:p w14:paraId="10B44D1C" w14:textId="77777777" w:rsidR="0094314E" w:rsidRPr="00E47BBA" w:rsidRDefault="0094314E" w:rsidP="0094314E">
      <w:pPr>
        <w:rPr>
          <w:szCs w:val="16"/>
        </w:rPr>
      </w:pPr>
      <w:r w:rsidRPr="00E47BBA">
        <w:rPr>
          <w:szCs w:val="16"/>
        </w:rPr>
        <w:t>[United States Environmental Protection Agency. “Climate Change-health and environmental effects: ecosystems and biodiversity.” http://www.epa.gov/climatechange/effects/ecosystemsandbiodiversity.html -- 12/20]</w:t>
      </w:r>
    </w:p>
    <w:p w14:paraId="6FFEE9E2" w14:textId="77777777" w:rsidR="0094314E" w:rsidRPr="00C826A6" w:rsidRDefault="0094314E" w:rsidP="0094314E"/>
    <w:p w14:paraId="215F8494" w14:textId="77777777" w:rsidR="0094314E" w:rsidRPr="00C826A6" w:rsidRDefault="0094314E" w:rsidP="0094314E">
      <w:pPr>
        <w:rPr>
          <w:u w:val="single"/>
        </w:rPr>
      </w:pPr>
      <w:r w:rsidRPr="00C826A6">
        <w:t xml:space="preserve">Observations of ecosystem impacts are difficult to use in future projections because of the complexities involved in human/nature interactions (e.g., land use change). Nevertheless, </w:t>
      </w:r>
      <w:r w:rsidRPr="00C826A6">
        <w:rPr>
          <w:u w:val="single"/>
        </w:rPr>
        <w:t xml:space="preserve">the </w:t>
      </w:r>
      <w:r w:rsidRPr="00537722">
        <w:rPr>
          <w:highlight w:val="green"/>
          <w:u w:val="single"/>
        </w:rPr>
        <w:t>observed changes are</w:t>
      </w:r>
      <w:r w:rsidRPr="00C826A6">
        <w:rPr>
          <w:u w:val="single"/>
        </w:rPr>
        <w:t xml:space="preserve"> </w:t>
      </w:r>
      <w:r w:rsidRPr="00537722">
        <w:rPr>
          <w:highlight w:val="green"/>
          <w:u w:val="single"/>
        </w:rPr>
        <w:t>compelling examples of how</w:t>
      </w:r>
      <w:r w:rsidRPr="00C826A6">
        <w:rPr>
          <w:u w:val="single"/>
        </w:rPr>
        <w:t xml:space="preserve"> </w:t>
      </w:r>
      <w:r w:rsidRPr="00537722">
        <w:rPr>
          <w:highlight w:val="green"/>
          <w:u w:val="single"/>
        </w:rPr>
        <w:t>rising temperatures</w:t>
      </w:r>
      <w:r w:rsidRPr="00C826A6">
        <w:rPr>
          <w:u w:val="single"/>
        </w:rPr>
        <w:t xml:space="preserve"> can </w:t>
      </w:r>
      <w:r w:rsidRPr="00537722">
        <w:rPr>
          <w:highlight w:val="green"/>
          <w:u w:val="single"/>
        </w:rPr>
        <w:t>affect the</w:t>
      </w:r>
      <w:r w:rsidRPr="00C826A6">
        <w:rPr>
          <w:u w:val="single"/>
        </w:rPr>
        <w:t xml:space="preserve"> natural </w:t>
      </w:r>
      <w:r w:rsidRPr="00537722">
        <w:rPr>
          <w:highlight w:val="green"/>
          <w:u w:val="single"/>
        </w:rPr>
        <w:t>world</w:t>
      </w:r>
      <w:r w:rsidRPr="00C826A6">
        <w:t xml:space="preserve"> and raise questions of how vulnerable populations will adapt to direct and indirect effects associated with climate change.  The IPCC (IPCC, 2007) has noted</w:t>
      </w:r>
      <w:proofErr w:type="gramStart"/>
      <w:r w:rsidRPr="00C826A6">
        <w:t>,  During</w:t>
      </w:r>
      <w:proofErr w:type="gramEnd"/>
      <w:r w:rsidRPr="00C826A6">
        <w:t xml:space="preserve"> the course of this century </w:t>
      </w:r>
      <w:r w:rsidRPr="00C826A6">
        <w:rPr>
          <w:u w:val="single"/>
        </w:rPr>
        <w:t xml:space="preserve">the </w:t>
      </w:r>
      <w:r w:rsidRPr="00537722">
        <w:rPr>
          <w:highlight w:val="green"/>
          <w:u w:val="single"/>
        </w:rPr>
        <w:t>resilience of</w:t>
      </w:r>
      <w:r w:rsidRPr="00C826A6">
        <w:rPr>
          <w:u w:val="single"/>
        </w:rPr>
        <w:t xml:space="preserve"> many </w:t>
      </w:r>
      <w:r w:rsidRPr="00537722">
        <w:rPr>
          <w:highlight w:val="green"/>
          <w:u w:val="single"/>
        </w:rPr>
        <w:t>ecosystems</w:t>
      </w:r>
      <w:r w:rsidRPr="00C826A6">
        <w:rPr>
          <w:u w:val="single"/>
        </w:rPr>
        <w:t xml:space="preserve"> (</w:t>
      </w:r>
      <w:r w:rsidRPr="00537722">
        <w:rPr>
          <w:highlight w:val="green"/>
          <w:u w:val="single"/>
        </w:rPr>
        <w:t>their ability to adapt</w:t>
      </w:r>
      <w:r w:rsidRPr="00C826A6">
        <w:rPr>
          <w:u w:val="single"/>
        </w:rPr>
        <w:t xml:space="preserve"> naturally) </w:t>
      </w:r>
      <w:r w:rsidRPr="00537722">
        <w:rPr>
          <w:highlight w:val="green"/>
          <w:u w:val="single"/>
        </w:rPr>
        <w:t>is likely to be</w:t>
      </w:r>
      <w:r w:rsidRPr="00C826A6">
        <w:rPr>
          <w:u w:val="single"/>
        </w:rPr>
        <w:t xml:space="preserve"> </w:t>
      </w:r>
      <w:r w:rsidRPr="00537722">
        <w:rPr>
          <w:highlight w:val="green"/>
          <w:u w:val="single"/>
        </w:rPr>
        <w:t>exceeded by</w:t>
      </w:r>
      <w:r w:rsidRPr="00C826A6">
        <w:rPr>
          <w:u w:val="single"/>
        </w:rPr>
        <w:t xml:space="preserve"> an unprecedented combination of </w:t>
      </w:r>
      <w:r w:rsidRPr="00537722">
        <w:rPr>
          <w:highlight w:val="green"/>
          <w:u w:val="single"/>
        </w:rPr>
        <w:t>change in climate</w:t>
      </w:r>
      <w:r w:rsidRPr="00C826A6">
        <w:rPr>
          <w:u w:val="single"/>
        </w:rPr>
        <w:t xml:space="preserve"> and in other global change drivers </w:t>
      </w:r>
      <w:r w:rsidRPr="00C826A6">
        <w:t>(especially land use change and overexploitation</w:t>
      </w:r>
      <w:r w:rsidRPr="00C826A6">
        <w:rPr>
          <w:u w:val="single"/>
        </w:rPr>
        <w:t>), if</w:t>
      </w:r>
      <w:r w:rsidRPr="00C826A6">
        <w:t xml:space="preserve"> greenhouse gas </w:t>
      </w:r>
      <w:r w:rsidRPr="009558CE">
        <w:rPr>
          <w:u w:val="single"/>
        </w:rPr>
        <w:t>emissions</w:t>
      </w:r>
      <w:r w:rsidRPr="00C826A6">
        <w:rPr>
          <w:u w:val="single"/>
        </w:rPr>
        <w:t xml:space="preserve"> and other changes continue at or above current rates</w:t>
      </w:r>
      <w:r w:rsidRPr="00C826A6">
        <w:t xml:space="preserve">. By 2100 </w:t>
      </w:r>
      <w:r w:rsidRPr="00537722">
        <w:rPr>
          <w:highlight w:val="green"/>
          <w:u w:val="single"/>
        </w:rPr>
        <w:t>ecosystems will be exposed to</w:t>
      </w:r>
      <w:r w:rsidRPr="00C826A6">
        <w:rPr>
          <w:u w:val="single"/>
        </w:rPr>
        <w:t xml:space="preserve"> atmospheric </w:t>
      </w:r>
      <w:r w:rsidRPr="00537722">
        <w:rPr>
          <w:highlight w:val="green"/>
          <w:u w:val="single"/>
        </w:rPr>
        <w:t>CO2 levels substantially higher</w:t>
      </w:r>
      <w:r w:rsidRPr="00C826A6">
        <w:rPr>
          <w:u w:val="single"/>
        </w:rPr>
        <w:t xml:space="preserve"> </w:t>
      </w:r>
      <w:r w:rsidRPr="00C826A6">
        <w:t xml:space="preserve">than in the past 650,000 years, and global temperatures at least among the highest as those experienced in the past 740,000 years. </w:t>
      </w:r>
      <w:r w:rsidRPr="00537722">
        <w:rPr>
          <w:highlight w:val="green"/>
          <w:u w:val="single"/>
        </w:rPr>
        <w:t>This will</w:t>
      </w:r>
      <w:r w:rsidRPr="00C826A6">
        <w:rPr>
          <w:u w:val="single"/>
        </w:rPr>
        <w:t xml:space="preserve"> alter the structure, </w:t>
      </w:r>
      <w:r w:rsidRPr="00537722">
        <w:rPr>
          <w:highlight w:val="green"/>
          <w:u w:val="single"/>
        </w:rPr>
        <w:t>reduce biodiversity and perturb functioning of most ecosystems</w:t>
      </w:r>
      <w:r w:rsidRPr="00C826A6">
        <w:rPr>
          <w:u w:val="single"/>
        </w:rPr>
        <w:t xml:space="preserve">, and compromise the services they currently provide. </w:t>
      </w:r>
    </w:p>
    <w:p w14:paraId="686DF6CF" w14:textId="77777777" w:rsidR="0094314E" w:rsidRPr="004B728B" w:rsidRDefault="0094314E" w:rsidP="0094314E"/>
    <w:p w14:paraId="5DA24341" w14:textId="77777777" w:rsidR="0094314E" w:rsidRDefault="0094314E" w:rsidP="0094314E">
      <w:pPr>
        <w:pStyle w:val="Heading3"/>
      </w:pPr>
      <w:r>
        <w:lastRenderedPageBreak/>
        <w:t>A-to “Feedbacks Solve”</w:t>
      </w:r>
    </w:p>
    <w:p w14:paraId="34FB0F92" w14:textId="77777777" w:rsidR="0094314E" w:rsidRDefault="0094314E" w:rsidP="0094314E">
      <w:pPr>
        <w:pStyle w:val="Heading4"/>
      </w:pPr>
      <w:proofErr w:type="gramStart"/>
      <w:r>
        <w:t>(  )</w:t>
      </w:r>
      <w:proofErr w:type="gramEnd"/>
      <w:r>
        <w:t xml:space="preserve"> Feedbacks are net positive</w:t>
      </w:r>
    </w:p>
    <w:p w14:paraId="1E9130A7" w14:textId="77777777" w:rsidR="0094314E" w:rsidRPr="00E47BBA" w:rsidRDefault="0094314E" w:rsidP="0094314E"/>
    <w:p w14:paraId="43043DA0" w14:textId="77777777" w:rsidR="0094314E" w:rsidRPr="0033388A" w:rsidRDefault="0094314E" w:rsidP="0094314E">
      <w:pPr>
        <w:rPr>
          <w:rStyle w:val="Style13ptBold"/>
        </w:rPr>
      </w:pPr>
      <w:r w:rsidRPr="0033388A">
        <w:rPr>
          <w:rStyle w:val="Style13ptBold"/>
        </w:rPr>
        <w:t xml:space="preserve">Homer-Dixon </w:t>
      </w:r>
      <w:r>
        <w:rPr>
          <w:rStyle w:val="Style13ptBold"/>
        </w:rPr>
        <w:t>‘</w:t>
      </w:r>
      <w:r w:rsidRPr="0033388A">
        <w:rPr>
          <w:rStyle w:val="Style13ptBold"/>
        </w:rPr>
        <w:t>7</w:t>
      </w:r>
    </w:p>
    <w:p w14:paraId="14BCFD7E" w14:textId="77777777" w:rsidR="0094314E" w:rsidRPr="00E47BBA" w:rsidRDefault="0094314E" w:rsidP="0094314E">
      <w:pPr>
        <w:rPr>
          <w:szCs w:val="16"/>
        </w:rPr>
      </w:pPr>
      <w:r w:rsidRPr="00E47BBA">
        <w:rPr>
          <w:szCs w:val="16"/>
        </w:rPr>
        <w:t xml:space="preserve">[Thomas  - Centre for International Governance Innovation Chair of Global Systems at the </w:t>
      </w:r>
      <w:proofErr w:type="spellStart"/>
      <w:r w:rsidRPr="00E47BBA">
        <w:rPr>
          <w:szCs w:val="16"/>
        </w:rPr>
        <w:t>Balsillie</w:t>
      </w:r>
      <w:proofErr w:type="spellEnd"/>
      <w:r w:rsidRPr="00E47BBA">
        <w:rPr>
          <w:szCs w:val="16"/>
        </w:rPr>
        <w:t xml:space="preserve"> School of International Affairs, Professor in the Centre for Environment and Business in the Faculty of Environment at the University of Waterloo, PhD in IR from MIT -- 11/14, Address to the conference for a Globally Integrated Climate Policy for Canada, "Positive Feedbacks, Dynamic Ice Sheets, and the </w:t>
      </w:r>
      <w:proofErr w:type="spellStart"/>
      <w:r w:rsidRPr="00E47BBA">
        <w:rPr>
          <w:szCs w:val="16"/>
        </w:rPr>
        <w:t>Recarbonization</w:t>
      </w:r>
      <w:proofErr w:type="spellEnd"/>
      <w:r w:rsidRPr="00E47BBA">
        <w:rPr>
          <w:szCs w:val="16"/>
        </w:rPr>
        <w:t xml:space="preserve"> of the Global Fuel Supply: The New Sense of Urgency about Global Warming", http://www.homerdixon.com/articles/excerpt-new_urgency-thomas_homer-dixon.pdf]</w:t>
      </w:r>
    </w:p>
    <w:p w14:paraId="31558080" w14:textId="77777777" w:rsidR="0094314E" w:rsidRPr="00C826A6" w:rsidRDefault="0094314E" w:rsidP="0094314E"/>
    <w:p w14:paraId="382F6B0B" w14:textId="77777777" w:rsidR="0094314E" w:rsidRPr="003E331A" w:rsidRDefault="0094314E" w:rsidP="0094314E">
      <w:r w:rsidRPr="00C826A6">
        <w:t xml:space="preserve">Let me now say a little bit more about some other feedbacks. This is one of the punch lines of my presentation today. I mentioned earlier that </w:t>
      </w:r>
      <w:r w:rsidRPr="00C826A6">
        <w:rPr>
          <w:rStyle w:val="underline"/>
        </w:rPr>
        <w:t>there are two</w:t>
      </w:r>
      <w:r w:rsidRPr="00C826A6">
        <w:t xml:space="preserve"> general </w:t>
      </w:r>
      <w:r w:rsidRPr="00C826A6">
        <w:rPr>
          <w:rStyle w:val="underline"/>
        </w:rPr>
        <w:t>kinds of feedback: those that operate</w:t>
      </w:r>
      <w:r w:rsidRPr="00C826A6">
        <w:t xml:space="preserve"> more- or-less directly </w:t>
      </w:r>
      <w:r w:rsidRPr="00C826A6">
        <w:rPr>
          <w:rStyle w:val="underline"/>
        </w:rPr>
        <w:t>on temperature</w:t>
      </w:r>
      <w:r w:rsidRPr="00C826A6">
        <w:t xml:space="preserve">, such as the ice-albedo feedback, </w:t>
      </w:r>
      <w:r w:rsidRPr="00C826A6">
        <w:rPr>
          <w:rStyle w:val="underline"/>
        </w:rPr>
        <w:t>and those that operate on Earth’s carbon cycle, where warming produces a change in the amount of carbon in the atmosphere. We have a fairly good understanding of the former and not such a good understanding of the latter</w:t>
      </w:r>
      <w:r w:rsidRPr="00C826A6">
        <w:t xml:space="preserve">. </w:t>
      </w:r>
      <w:r w:rsidRPr="00C826A6">
        <w:rPr>
          <w:rStyle w:val="underline"/>
        </w:rPr>
        <w:t>One carbon feedback that worries scientists involves the melting of the permafrost</w:t>
      </w:r>
      <w:r w:rsidRPr="00C826A6">
        <w:t xml:space="preserve"> in Siberia, Alaska, and Northern Canada. </w:t>
      </w:r>
      <w:r w:rsidRPr="00537722">
        <w:rPr>
          <w:rStyle w:val="underline"/>
          <w:highlight w:val="green"/>
        </w:rPr>
        <w:t>As the permafrost</w:t>
      </w:r>
      <w:r w:rsidRPr="00C826A6">
        <w:rPr>
          <w:rStyle w:val="underline"/>
        </w:rPr>
        <w:t xml:space="preserve"> </w:t>
      </w:r>
      <w:r w:rsidRPr="00537722">
        <w:rPr>
          <w:rStyle w:val="underline"/>
          <w:highlight w:val="green"/>
        </w:rPr>
        <w:t>melts it releases</w:t>
      </w:r>
      <w:r w:rsidRPr="00C826A6">
        <w:rPr>
          <w:rStyle w:val="underline"/>
        </w:rPr>
        <w:t xml:space="preserve"> large quantities of </w:t>
      </w:r>
      <w:r w:rsidRPr="00537722">
        <w:rPr>
          <w:rStyle w:val="underline"/>
          <w:highlight w:val="green"/>
        </w:rPr>
        <w:t>methane</w:t>
      </w:r>
      <w:r w:rsidRPr="00C826A6">
        <w:t xml:space="preserve"> – a very powerful greenhouse gas </w:t>
      </w:r>
      <w:r w:rsidRPr="00537722">
        <w:rPr>
          <w:rStyle w:val="underline"/>
          <w:highlight w:val="green"/>
        </w:rPr>
        <w:t>that</w:t>
      </w:r>
      <w:r w:rsidRPr="00C826A6">
        <w:t xml:space="preserve">, in turn, </w:t>
      </w:r>
      <w:r w:rsidRPr="00537722">
        <w:rPr>
          <w:rStyle w:val="underline"/>
          <w:highlight w:val="green"/>
        </w:rPr>
        <w:t>causes more warming</w:t>
      </w:r>
      <w:r w:rsidRPr="00C826A6">
        <w:t xml:space="preserve">. Scientists are </w:t>
      </w:r>
      <w:r w:rsidRPr="00537722">
        <w:rPr>
          <w:rStyle w:val="underline"/>
          <w:highlight w:val="green"/>
        </w:rPr>
        <w:t>also</w:t>
      </w:r>
      <w:r w:rsidRPr="00C826A6">
        <w:t xml:space="preserve"> concerned about </w:t>
      </w:r>
      <w:r w:rsidRPr="00C826A6">
        <w:rPr>
          <w:rStyle w:val="underline"/>
        </w:rPr>
        <w:t xml:space="preserve">the potential </w:t>
      </w:r>
      <w:r w:rsidRPr="00537722">
        <w:rPr>
          <w:rStyle w:val="underline"/>
          <w:highlight w:val="green"/>
        </w:rPr>
        <w:t>release of</w:t>
      </w:r>
      <w:r w:rsidRPr="00C826A6">
        <w:rPr>
          <w:rStyle w:val="underline"/>
        </w:rPr>
        <w:t xml:space="preserve"> more </w:t>
      </w:r>
      <w:r w:rsidRPr="00537722">
        <w:rPr>
          <w:rStyle w:val="underline"/>
          <w:highlight w:val="green"/>
        </w:rPr>
        <w:t>carbon dioxide from forests</w:t>
      </w:r>
      <w:r w:rsidRPr="00C826A6">
        <w:t xml:space="preserve">: just yesterday researchers reported evidence that, </w:t>
      </w:r>
      <w:r w:rsidRPr="00537722">
        <w:rPr>
          <w:rStyle w:val="underline"/>
          <w:highlight w:val="green"/>
        </w:rPr>
        <w:t>as the climate has warmed</w:t>
      </w:r>
      <w:r w:rsidRPr="00C826A6">
        <w:rPr>
          <w:rStyle w:val="underline"/>
        </w:rPr>
        <w:t xml:space="preserve">, </w:t>
      </w:r>
      <w:r w:rsidRPr="00537722">
        <w:rPr>
          <w:rStyle w:val="underline"/>
          <w:highlight w:val="green"/>
        </w:rPr>
        <w:t>the Canadian boreal forest has gone</w:t>
      </w:r>
      <w:r w:rsidRPr="00C826A6">
        <w:rPr>
          <w:rStyle w:val="underline"/>
        </w:rPr>
        <w:t xml:space="preserve"> </w:t>
      </w:r>
      <w:r w:rsidRPr="00537722">
        <w:rPr>
          <w:rStyle w:val="underline"/>
          <w:highlight w:val="green"/>
        </w:rPr>
        <w:t>from being a carbon sink to a</w:t>
      </w:r>
      <w:r w:rsidRPr="00C826A6">
        <w:t xml:space="preserve"> slight </w:t>
      </w:r>
      <w:r w:rsidRPr="00C826A6">
        <w:rPr>
          <w:rStyle w:val="underline"/>
        </w:rPr>
        <w:t xml:space="preserve">carbon </w:t>
      </w:r>
      <w:r w:rsidRPr="00537722">
        <w:rPr>
          <w:rStyle w:val="underline"/>
          <w:highlight w:val="green"/>
        </w:rPr>
        <w:t>emitter</w:t>
      </w:r>
      <w:r w:rsidRPr="00C826A6">
        <w:t xml:space="preserve">. And then there’s the matter of pine bark beetles. As you likely know, we’ve lost wide swaths of pine forest in British Columbia and Alaska – huge areas of trees – to bark-beetle infestation. </w:t>
      </w:r>
      <w:r w:rsidRPr="00C826A6">
        <w:rPr>
          <w:rStyle w:val="underline"/>
        </w:rPr>
        <w:t>As the climate warms, bark-beetle</w:t>
      </w:r>
      <w:r w:rsidRPr="00C826A6">
        <w:t xml:space="preserve"> </w:t>
      </w:r>
      <w:r w:rsidRPr="00C826A6">
        <w:rPr>
          <w:rStyle w:val="underline"/>
        </w:rPr>
        <w:t>populations reproduce through two generations</w:t>
      </w:r>
      <w:r w:rsidRPr="00C826A6">
        <w:t xml:space="preserve"> during the summer, </w:t>
      </w:r>
      <w:r w:rsidRPr="00C826A6">
        <w:rPr>
          <w:rStyle w:val="underline"/>
        </w:rPr>
        <w:t>and beetle mortality is lower</w:t>
      </w:r>
      <w:r w:rsidRPr="00C826A6">
        <w:t xml:space="preserve"> during the winter. Both these changes mean that beetle </w:t>
      </w:r>
      <w:r w:rsidRPr="00C826A6">
        <w:rPr>
          <w:rStyle w:val="underline"/>
        </w:rPr>
        <w:t>populations become much larger overall</w:t>
      </w:r>
      <w:r w:rsidRPr="00C826A6">
        <w:t xml:space="preserve">. </w:t>
      </w:r>
      <w:r w:rsidRPr="00C826A6">
        <w:rPr>
          <w:rStyle w:val="underline"/>
        </w:rPr>
        <w:t>If these</w:t>
      </w:r>
      <w:r w:rsidRPr="00C826A6">
        <w:t xml:space="preserve"> larger </w:t>
      </w:r>
      <w:r w:rsidRPr="00C826A6">
        <w:rPr>
          <w:rStyle w:val="underline"/>
        </w:rPr>
        <w:t>populations cross the Rockies and get into the boreal forest that stretches from Alberta to Newfoundland, and if they kill that forest, the forest will be susceptible to fire that could release astounding quantities of carbon dioxide</w:t>
      </w:r>
      <w:r w:rsidRPr="00C826A6">
        <w:t xml:space="preserve">. I asked Stephen Schneider, a leading cli- mate scientist at Stanford, about the implications of such a develop- </w:t>
      </w:r>
      <w:proofErr w:type="spellStart"/>
      <w:r w:rsidRPr="00C826A6">
        <w:t>ment</w:t>
      </w:r>
      <w:proofErr w:type="spellEnd"/>
      <w:r w:rsidRPr="00C826A6">
        <w:t xml:space="preserve">. He just shrugged and said, ‘well, we’re talking about billions of </w:t>
      </w:r>
      <w:proofErr w:type="spellStart"/>
      <w:r w:rsidRPr="00C826A6">
        <w:t>tonnes</w:t>
      </w:r>
      <w:proofErr w:type="spellEnd"/>
      <w:r w:rsidRPr="00C826A6">
        <w:t xml:space="preserve"> of carbon.’ </w:t>
      </w:r>
      <w:r w:rsidRPr="00537722">
        <w:rPr>
          <w:rStyle w:val="underline"/>
          <w:highlight w:val="green"/>
        </w:rPr>
        <w:t>Other</w:t>
      </w:r>
      <w:r w:rsidRPr="00C826A6">
        <w:rPr>
          <w:rStyle w:val="underline"/>
        </w:rPr>
        <w:t xml:space="preserve"> potentially destabilizing carbon-cycle </w:t>
      </w:r>
      <w:r w:rsidRPr="00537722">
        <w:rPr>
          <w:rStyle w:val="underline"/>
          <w:highlight w:val="green"/>
        </w:rPr>
        <w:t>feedbacks include the</w:t>
      </w:r>
      <w:r w:rsidRPr="00C826A6">
        <w:rPr>
          <w:rStyle w:val="underline"/>
        </w:rPr>
        <w:t xml:space="preserve"> drying of the </w:t>
      </w:r>
      <w:r w:rsidRPr="00537722">
        <w:rPr>
          <w:rStyle w:val="underline"/>
          <w:highlight w:val="green"/>
        </w:rPr>
        <w:t>Amazon</w:t>
      </w:r>
      <w:r w:rsidRPr="00C826A6">
        <w:t xml:space="preserve"> and the possibility that if it dries it will burn; </w:t>
      </w:r>
      <w:r w:rsidRPr="00C826A6">
        <w:rPr>
          <w:rStyle w:val="underline"/>
        </w:rPr>
        <w:t xml:space="preserve">the </w:t>
      </w:r>
      <w:r w:rsidRPr="00537722">
        <w:rPr>
          <w:rStyle w:val="underline"/>
          <w:highlight w:val="green"/>
        </w:rPr>
        <w:t>drying</w:t>
      </w:r>
      <w:r w:rsidRPr="00C826A6">
        <w:rPr>
          <w:rStyle w:val="underline"/>
        </w:rPr>
        <w:t xml:space="preserve"> of peat </w:t>
      </w:r>
      <w:r w:rsidRPr="00537722">
        <w:rPr>
          <w:rStyle w:val="underline"/>
          <w:highlight w:val="green"/>
        </w:rPr>
        <w:t>bogs</w:t>
      </w:r>
      <w:r w:rsidRPr="00C826A6">
        <w:rPr>
          <w:rStyle w:val="underline"/>
        </w:rPr>
        <w:t xml:space="preserve"> in Indonesia</w:t>
      </w:r>
      <w:r w:rsidRPr="00C826A6">
        <w:t xml:space="preserve">, which have already been susceptible to wide-spread burning; </w:t>
      </w:r>
      <w:r w:rsidRPr="00C826A6">
        <w:rPr>
          <w:rStyle w:val="underline"/>
        </w:rPr>
        <w:t xml:space="preserve">and the </w:t>
      </w:r>
      <w:r w:rsidRPr="00537722">
        <w:rPr>
          <w:rStyle w:val="underline"/>
          <w:highlight w:val="green"/>
        </w:rPr>
        <w:t>saturation of ocean carbon sinks</w:t>
      </w:r>
      <w:r w:rsidRPr="00C826A6">
        <w:rPr>
          <w:rStyle w:val="underline"/>
        </w:rPr>
        <w:t xml:space="preserve">. The Southern Ocean around Antarctica is no longer absorbing carbon </w:t>
      </w:r>
      <w:proofErr w:type="spellStart"/>
      <w:r w:rsidRPr="00C826A6">
        <w:rPr>
          <w:rStyle w:val="underline"/>
        </w:rPr>
        <w:t>diox</w:t>
      </w:r>
      <w:proofErr w:type="spellEnd"/>
      <w:r w:rsidRPr="00C826A6">
        <w:rPr>
          <w:rStyle w:val="underline"/>
        </w:rPr>
        <w:t>- ide</w:t>
      </w:r>
      <w:r w:rsidRPr="00C826A6">
        <w:t xml:space="preserve"> to the extent it did in the past. Warming has produced much more vigorous winds closer to Antarctica. These winds have churned up the sea and brought to the surface deep carbon-rich water, which absorbs less carbon from the atmosphere. Also, </w:t>
      </w:r>
      <w:r w:rsidRPr="00537722">
        <w:rPr>
          <w:rStyle w:val="underline"/>
          <w:highlight w:val="green"/>
        </w:rPr>
        <w:t>higher levels</w:t>
      </w:r>
      <w:r w:rsidRPr="00C826A6">
        <w:rPr>
          <w:rStyle w:val="underline"/>
        </w:rPr>
        <w:t xml:space="preserve"> of carbon dioxide in the atmosphere </w:t>
      </w:r>
      <w:r w:rsidRPr="00537722">
        <w:rPr>
          <w:rStyle w:val="underline"/>
          <w:highlight w:val="green"/>
        </w:rPr>
        <w:t xml:space="preserve">are acidifying the </w:t>
      </w:r>
      <w:proofErr w:type="gramStart"/>
      <w:r w:rsidRPr="00537722">
        <w:rPr>
          <w:rStyle w:val="underline"/>
          <w:highlight w:val="green"/>
        </w:rPr>
        <w:t>oceans</w:t>
      </w:r>
      <w:r w:rsidRPr="00C826A6">
        <w:rPr>
          <w:rStyle w:val="underline"/>
        </w:rPr>
        <w:t>,</w:t>
      </w:r>
      <w:proofErr w:type="gramEnd"/>
      <w:r w:rsidRPr="00C826A6">
        <w:t xml:space="preserve"> a change could reduce populations of </w:t>
      </w:r>
      <w:proofErr w:type="spellStart"/>
      <w:r w:rsidRPr="00C826A6">
        <w:t>molluscs</w:t>
      </w:r>
      <w:proofErr w:type="spellEnd"/>
      <w:r w:rsidRPr="00C826A6">
        <w:t xml:space="preserve"> and phytoplankton that absorb carbon into the calcium carbonate of their shells. </w:t>
      </w:r>
      <w:r w:rsidRPr="00537722">
        <w:rPr>
          <w:rStyle w:val="underline"/>
          <w:highlight w:val="green"/>
        </w:rPr>
        <w:t>Our climate has both positive and negative feedbacks</w:t>
      </w:r>
      <w:r w:rsidRPr="00C826A6">
        <w:rPr>
          <w:rStyle w:val="underline"/>
        </w:rPr>
        <w:t>. The positive ones are self-reinforcing, and the negative ones equilibrate the climate and counteract the tendency towards self-reinforcing climate change</w:t>
      </w:r>
      <w:r w:rsidRPr="00C826A6">
        <w:t xml:space="preserve">. The big question for climate scientists then is: </w:t>
      </w:r>
      <w:r w:rsidRPr="00537722">
        <w:rPr>
          <w:rStyle w:val="underline"/>
          <w:highlight w:val="green"/>
        </w:rPr>
        <w:t>What is the balance is between</w:t>
      </w:r>
      <w:r w:rsidRPr="00C826A6">
        <w:rPr>
          <w:rStyle w:val="underline"/>
        </w:rPr>
        <w:t xml:space="preserve"> the positive and negative </w:t>
      </w:r>
      <w:r w:rsidRPr="00537722">
        <w:rPr>
          <w:rStyle w:val="underline"/>
          <w:highlight w:val="green"/>
        </w:rPr>
        <w:t>feedbacks</w:t>
      </w:r>
      <w:r w:rsidRPr="00C826A6">
        <w:rPr>
          <w:rStyle w:val="underline"/>
        </w:rPr>
        <w:t xml:space="preserve">? </w:t>
      </w:r>
      <w:r w:rsidRPr="00537722">
        <w:rPr>
          <w:rStyle w:val="Emphasis"/>
          <w:highlight w:val="green"/>
        </w:rPr>
        <w:t>A consensus has emerged</w:t>
      </w:r>
      <w:r w:rsidRPr="00C826A6">
        <w:rPr>
          <w:rStyle w:val="underline"/>
        </w:rPr>
        <w:t xml:space="preserve"> over the last two years</w:t>
      </w:r>
      <w:r w:rsidRPr="00C826A6">
        <w:t xml:space="preserve"> – a consensus again not reflected in the recent IPCC reports – </w:t>
      </w:r>
      <w:r w:rsidRPr="00537722">
        <w:rPr>
          <w:rStyle w:val="underline"/>
          <w:highlight w:val="green"/>
        </w:rPr>
        <w:t>that</w:t>
      </w:r>
      <w:r w:rsidRPr="00C826A6">
        <w:rPr>
          <w:rStyle w:val="underline"/>
        </w:rPr>
        <w:t xml:space="preserve"> the </w:t>
      </w:r>
      <w:r w:rsidRPr="00537722">
        <w:rPr>
          <w:rStyle w:val="Emphasis"/>
          <w:highlight w:val="green"/>
        </w:rPr>
        <w:t>positive</w:t>
      </w:r>
      <w:r w:rsidRPr="009E624C">
        <w:rPr>
          <w:rStyle w:val="Emphasis"/>
        </w:rPr>
        <w:t xml:space="preserve"> </w:t>
      </w:r>
      <w:r w:rsidRPr="00537722">
        <w:rPr>
          <w:rStyle w:val="Emphasis"/>
          <w:highlight w:val="green"/>
        </w:rPr>
        <w:t>feedbacks</w:t>
      </w:r>
      <w:r w:rsidRPr="00C826A6">
        <w:rPr>
          <w:rStyle w:val="underline"/>
        </w:rPr>
        <w:t xml:space="preserve"> in the climate system </w:t>
      </w:r>
      <w:r w:rsidRPr="00537722">
        <w:rPr>
          <w:rStyle w:val="Emphasis"/>
          <w:highlight w:val="green"/>
        </w:rPr>
        <w:t>are much stronger</w:t>
      </w:r>
      <w:r w:rsidRPr="00C826A6">
        <w:rPr>
          <w:rStyle w:val="underline"/>
        </w:rPr>
        <w:t xml:space="preserve"> </w:t>
      </w:r>
      <w:r w:rsidRPr="00537722">
        <w:rPr>
          <w:rStyle w:val="underline"/>
          <w:highlight w:val="green"/>
        </w:rPr>
        <w:t>and more numerous</w:t>
      </w:r>
      <w:r w:rsidRPr="00C826A6">
        <w:rPr>
          <w:rStyle w:val="underline"/>
        </w:rPr>
        <w:t xml:space="preserve"> </w:t>
      </w:r>
      <w:r w:rsidRPr="00537722">
        <w:rPr>
          <w:rStyle w:val="underline"/>
          <w:highlight w:val="green"/>
        </w:rPr>
        <w:t>than</w:t>
      </w:r>
      <w:r w:rsidRPr="00C826A6">
        <w:rPr>
          <w:rStyle w:val="underline"/>
        </w:rPr>
        <w:t xml:space="preserve"> the </w:t>
      </w:r>
      <w:r w:rsidRPr="00537722">
        <w:rPr>
          <w:rStyle w:val="underline"/>
          <w:highlight w:val="green"/>
        </w:rPr>
        <w:t>negative</w:t>
      </w:r>
      <w:r w:rsidRPr="00C826A6">
        <w:rPr>
          <w:rStyle w:val="underline"/>
        </w:rPr>
        <w:t xml:space="preserve"> feedbacks</w:t>
      </w:r>
      <w:r w:rsidRPr="00C826A6">
        <w:t xml:space="preserve">. In a paper published last year in Geophysical Research Letters, </w:t>
      </w:r>
      <w:proofErr w:type="spellStart"/>
      <w:r w:rsidRPr="00C826A6">
        <w:rPr>
          <w:rStyle w:val="underline"/>
        </w:rPr>
        <w:t>Scheffer</w:t>
      </w:r>
      <w:proofErr w:type="spellEnd"/>
      <w:r w:rsidRPr="00C826A6">
        <w:rPr>
          <w:rStyle w:val="underline"/>
        </w:rPr>
        <w:t xml:space="preserve">, </w:t>
      </w:r>
      <w:proofErr w:type="spellStart"/>
      <w:r w:rsidRPr="00C826A6">
        <w:rPr>
          <w:rStyle w:val="underline"/>
        </w:rPr>
        <w:t>Brovkin</w:t>
      </w:r>
      <w:proofErr w:type="spellEnd"/>
      <w:r w:rsidRPr="00C826A6">
        <w:rPr>
          <w:rStyle w:val="underline"/>
        </w:rPr>
        <w:t>, and Cox carried out a comprehensive assessment of the feed- back situation</w:t>
      </w:r>
      <w:r w:rsidRPr="00C826A6">
        <w:t xml:space="preserve">.7 They wrote, </w:t>
      </w:r>
      <w:r w:rsidRPr="00C826A6">
        <w:rPr>
          <w:rStyle w:val="underline"/>
        </w:rPr>
        <w:t>‘[we] produce an independent estimate of the potential implications of the positive feedback</w:t>
      </w:r>
      <w:r w:rsidRPr="00C826A6">
        <w:t xml:space="preserve"> between global tem- </w:t>
      </w:r>
      <w:proofErr w:type="spellStart"/>
      <w:r w:rsidRPr="00C826A6">
        <w:t>peratures</w:t>
      </w:r>
      <w:proofErr w:type="spellEnd"/>
      <w:r w:rsidRPr="00C826A6">
        <w:t xml:space="preserve"> and greenhouse gasses.’ In other words, these researchers focused specifically on carbon cycle feedbacks. They went on, ‘we </w:t>
      </w:r>
      <w:proofErr w:type="spellStart"/>
      <w:r w:rsidRPr="00C826A6">
        <w:t>sug</w:t>
      </w:r>
      <w:proofErr w:type="spellEnd"/>
      <w:r w:rsidRPr="00C826A6">
        <w:t xml:space="preserve">- gest that </w:t>
      </w:r>
      <w:r w:rsidRPr="00537722">
        <w:rPr>
          <w:rStyle w:val="underline"/>
          <w:highlight w:val="green"/>
        </w:rPr>
        <w:t>feedback</w:t>
      </w:r>
      <w:r w:rsidRPr="00C826A6">
        <w:rPr>
          <w:rStyle w:val="underline"/>
        </w:rPr>
        <w:t xml:space="preserve"> of global temperature and atmosphere CO2 will </w:t>
      </w:r>
      <w:r w:rsidRPr="00537722">
        <w:rPr>
          <w:rStyle w:val="underline"/>
          <w:highlight w:val="green"/>
        </w:rPr>
        <w:t>promote warming by an extra</w:t>
      </w:r>
      <w:r w:rsidRPr="00C826A6">
        <w:t xml:space="preserve"> 15% to </w:t>
      </w:r>
      <w:r w:rsidRPr="00537722">
        <w:rPr>
          <w:rStyle w:val="underline"/>
          <w:highlight w:val="green"/>
        </w:rPr>
        <w:t>78%</w:t>
      </w:r>
      <w:r w:rsidRPr="00C826A6">
        <w:rPr>
          <w:rStyle w:val="underline"/>
        </w:rPr>
        <w:t xml:space="preserve"> on a century scale</w:t>
      </w:r>
      <w:r w:rsidRPr="00C826A6">
        <w:t xml:space="preserve"> </w:t>
      </w:r>
      <w:r w:rsidRPr="00C826A6">
        <w:rPr>
          <w:rStyle w:val="underline"/>
        </w:rPr>
        <w:t xml:space="preserve">over and </w:t>
      </w:r>
      <w:r w:rsidRPr="00537722">
        <w:rPr>
          <w:rStyle w:val="underline"/>
          <w:highlight w:val="green"/>
        </w:rPr>
        <w:t>above</w:t>
      </w:r>
      <w:r w:rsidRPr="00C826A6">
        <w:rPr>
          <w:rStyle w:val="underline"/>
        </w:rPr>
        <w:t xml:space="preserve"> the </w:t>
      </w:r>
      <w:r w:rsidRPr="00537722">
        <w:rPr>
          <w:rStyle w:val="underline"/>
          <w:highlight w:val="green"/>
        </w:rPr>
        <w:t>IPCC estimates</w:t>
      </w:r>
      <w:r w:rsidRPr="00C826A6">
        <w:rPr>
          <w:rStyle w:val="underline"/>
        </w:rPr>
        <w:t>.</w:t>
      </w:r>
      <w:r w:rsidRPr="00C826A6">
        <w:t xml:space="preserve">’ Let’s turn to the issue of dynamic ice sheets. The Greenland ice sheet is the second largest mass of ice in the world, after that in Antarctica. If we melt Greenland entirely, we get seven </w:t>
      </w:r>
      <w:proofErr w:type="spellStart"/>
      <w:r w:rsidRPr="00C826A6">
        <w:t>metres</w:t>
      </w:r>
      <w:proofErr w:type="spellEnd"/>
      <w:r w:rsidRPr="00C826A6">
        <w:t xml:space="preserve"> of sea-level rise. If we melt the West Antarctic ice sheet, we get another five </w:t>
      </w:r>
      <w:proofErr w:type="spellStart"/>
      <w:r w:rsidRPr="00C826A6">
        <w:t>metres</w:t>
      </w:r>
      <w:proofErr w:type="spellEnd"/>
      <w:r w:rsidRPr="00C826A6">
        <w:t xml:space="preserve">. If we melt the rest of Antarctica, we get </w:t>
      </w:r>
      <w:proofErr w:type="gramStart"/>
      <w:r w:rsidRPr="00C826A6">
        <w:t xml:space="preserve">an additional fifty or so </w:t>
      </w:r>
      <w:proofErr w:type="spellStart"/>
      <w:r w:rsidRPr="00C826A6">
        <w:t>metres</w:t>
      </w:r>
      <w:proofErr w:type="spellEnd"/>
      <w:proofErr w:type="gramEnd"/>
      <w:r w:rsidRPr="00C826A6">
        <w:t xml:space="preserve">. The Greenland ice sheet will probably be the first to melt, because it’s the most vulnerable. During the last interglacial period 125,000 years ago, when temperatures were roughly what they’re going to be at the end of this century, much of Greenland melted, and sea levels were four to six </w:t>
      </w:r>
      <w:proofErr w:type="spellStart"/>
      <w:r w:rsidRPr="00C826A6">
        <w:t>metres</w:t>
      </w:r>
      <w:proofErr w:type="spellEnd"/>
      <w:r w:rsidRPr="00C826A6">
        <w:t xml:space="preserve"> higher than they are right now.</w:t>
      </w:r>
    </w:p>
    <w:p w14:paraId="3C664BD6" w14:textId="77777777" w:rsidR="0094314E" w:rsidRPr="0094314E" w:rsidRDefault="0094314E" w:rsidP="0094314E"/>
    <w:p w14:paraId="640FD07E" w14:textId="1C360BDE" w:rsidR="00931F9E" w:rsidRDefault="00931F9E" w:rsidP="00AC40D5">
      <w:pPr>
        <w:pStyle w:val="Heading2"/>
      </w:pPr>
      <w:r>
        <w:lastRenderedPageBreak/>
        <w:t xml:space="preserve">Packet </w:t>
      </w:r>
      <w:proofErr w:type="spellStart"/>
      <w:r>
        <w:t>Neg</w:t>
      </w:r>
      <w:proofErr w:type="spellEnd"/>
      <w:r>
        <w:t xml:space="preserve"> Materials</w:t>
      </w:r>
    </w:p>
    <w:p w14:paraId="5ACEA892" w14:textId="77777777" w:rsidR="00931F9E" w:rsidRDefault="00931F9E" w:rsidP="00931F9E">
      <w:pPr>
        <w:pStyle w:val="Heading3"/>
      </w:pPr>
      <w:r>
        <w:lastRenderedPageBreak/>
        <w:t>1NC Frontline</w:t>
      </w:r>
    </w:p>
    <w:p w14:paraId="4525DB88" w14:textId="77777777" w:rsidR="00931F9E" w:rsidRPr="00124FFE" w:rsidRDefault="00931F9E" w:rsidP="00931F9E"/>
    <w:p w14:paraId="5863B8DC" w14:textId="77777777" w:rsidR="00931F9E" w:rsidRPr="001A7752" w:rsidRDefault="00931F9E" w:rsidP="00931F9E">
      <w:pPr>
        <w:pStyle w:val="Heading4"/>
        <w:rPr>
          <w:rFonts w:cs="Times New Roman"/>
        </w:rPr>
      </w:pPr>
      <w:proofErr w:type="gramStart"/>
      <w:r>
        <w:rPr>
          <w:rFonts w:cs="Times New Roman"/>
        </w:rPr>
        <w:t>(  )</w:t>
      </w:r>
      <w:proofErr w:type="gramEnd"/>
      <w:r>
        <w:rPr>
          <w:rFonts w:cs="Times New Roman"/>
        </w:rPr>
        <w:t xml:space="preserve"> Warming not real- r</w:t>
      </w:r>
      <w:r w:rsidRPr="001A7752">
        <w:rPr>
          <w:rFonts w:cs="Times New Roman"/>
        </w:rPr>
        <w:t>ecen</w:t>
      </w:r>
      <w:r>
        <w:rPr>
          <w:rFonts w:cs="Times New Roman"/>
        </w:rPr>
        <w:t>t temperatures show no increase</w:t>
      </w:r>
    </w:p>
    <w:p w14:paraId="04B7C291" w14:textId="77777777" w:rsidR="00931F9E" w:rsidRPr="00450471" w:rsidRDefault="00931F9E" w:rsidP="00931F9E">
      <w:pPr>
        <w:rPr>
          <w:rStyle w:val="Style13ptBold"/>
        </w:rPr>
      </w:pPr>
      <w:proofErr w:type="spellStart"/>
      <w:r w:rsidRPr="00450471">
        <w:rPr>
          <w:rStyle w:val="Style13ptBold"/>
        </w:rPr>
        <w:t>Happer</w:t>
      </w:r>
      <w:proofErr w:type="spellEnd"/>
      <w:r w:rsidRPr="00450471">
        <w:rPr>
          <w:rStyle w:val="Style13ptBold"/>
        </w:rPr>
        <w:t xml:space="preserve"> </w:t>
      </w:r>
      <w:r>
        <w:rPr>
          <w:rStyle w:val="Style13ptBold"/>
        </w:rPr>
        <w:t>‘</w:t>
      </w:r>
      <w:r w:rsidRPr="00450471">
        <w:rPr>
          <w:rStyle w:val="Style13ptBold"/>
        </w:rPr>
        <w:t xml:space="preserve">12 </w:t>
      </w:r>
    </w:p>
    <w:p w14:paraId="18AFE4B5" w14:textId="77777777" w:rsidR="00931F9E" w:rsidRPr="00E47BBA" w:rsidRDefault="00931F9E" w:rsidP="00931F9E">
      <w:pPr>
        <w:rPr>
          <w:szCs w:val="16"/>
        </w:rPr>
      </w:pPr>
      <w:r w:rsidRPr="00E47BBA">
        <w:rPr>
          <w:szCs w:val="16"/>
        </w:rPr>
        <w:t xml:space="preserve">(William is a professor of physics at Princeton. “Global Warming Models Are Wrong Again”, Wall Street Journal, 3/27/12, </w:t>
      </w:r>
      <w:hyperlink r:id="rId17" w:history="1">
        <w:r w:rsidRPr="00E47BBA">
          <w:rPr>
            <w:rStyle w:val="Hyperlink"/>
            <w:szCs w:val="16"/>
          </w:rPr>
          <w:t>http://online.wsj.com/article/SB10001424052702304636404577291352882984274.html</w:t>
        </w:r>
      </w:hyperlink>
      <w:r w:rsidRPr="00E47BBA">
        <w:rPr>
          <w:szCs w:val="16"/>
        </w:rPr>
        <w:t>)</w:t>
      </w:r>
    </w:p>
    <w:p w14:paraId="2EE5B7CA" w14:textId="77777777" w:rsidR="00931F9E" w:rsidRPr="00450471" w:rsidRDefault="00931F9E" w:rsidP="00931F9E"/>
    <w:p w14:paraId="3DC89786" w14:textId="77777777" w:rsidR="00931F9E" w:rsidRDefault="00931F9E" w:rsidP="00931F9E">
      <w:pPr>
        <w:jc w:val="both"/>
        <w:rPr>
          <w:u w:val="single"/>
        </w:rPr>
      </w:pPr>
      <w:r w:rsidRPr="000A7C3C">
        <w:rPr>
          <w:highlight w:val="green"/>
          <w:u w:val="single"/>
        </w:rPr>
        <w:t>What is happening to global temperatures</w:t>
      </w:r>
      <w:r w:rsidRPr="001A7752">
        <w:rPr>
          <w:u w:val="single"/>
        </w:rPr>
        <w:t xml:space="preserve"> in reality? </w:t>
      </w:r>
      <w:r w:rsidRPr="00005DCF">
        <w:t>The answer is:</w:t>
      </w:r>
      <w:r w:rsidRPr="001A7752">
        <w:rPr>
          <w:u w:val="single"/>
        </w:rPr>
        <w:t xml:space="preserve"> </w:t>
      </w:r>
      <w:r w:rsidRPr="000A7C3C">
        <w:rPr>
          <w:highlight w:val="green"/>
          <w:u w:val="single"/>
        </w:rPr>
        <w:t>almost nothing for more than 10 years</w:t>
      </w:r>
      <w:r w:rsidRPr="001A7752">
        <w:rPr>
          <w:u w:val="single"/>
        </w:rPr>
        <w:t xml:space="preserve">. </w:t>
      </w:r>
      <w:r w:rsidRPr="00005DCF">
        <w:t xml:space="preserve">Monthly values of the global temperature anomaly of the lower atmosphere, </w:t>
      </w:r>
      <w:r w:rsidRPr="00796D3D">
        <w:rPr>
          <w:rStyle w:val="StyleUnderline"/>
        </w:rPr>
        <w:t>compiled at the University of Alabama from NASA satellite data,</w:t>
      </w:r>
      <w:r w:rsidRPr="00005DCF">
        <w:t xml:space="preserve"> can be found at the website http://www.drroyspencer.com/latest-global-temperatures/. The latest (February 2012) </w:t>
      </w:r>
      <w:r w:rsidRPr="000A7C3C">
        <w:rPr>
          <w:highlight w:val="green"/>
          <w:u w:val="single"/>
        </w:rPr>
        <w:t>monthly global temperature anomaly</w:t>
      </w:r>
      <w:r w:rsidRPr="001A7752">
        <w:rPr>
          <w:u w:val="single"/>
        </w:rPr>
        <w:t xml:space="preserve"> for the lower atmosphere </w:t>
      </w:r>
      <w:r w:rsidRPr="000A7C3C">
        <w:rPr>
          <w:highlight w:val="green"/>
          <w:u w:val="single"/>
        </w:rPr>
        <w:t>was minus 0.12 degrees</w:t>
      </w:r>
      <w:r w:rsidRPr="001A7752">
        <w:rPr>
          <w:u w:val="single"/>
        </w:rPr>
        <w:t xml:space="preserve"> Celsius, slightly </w:t>
      </w:r>
      <w:r w:rsidRPr="000A7C3C">
        <w:rPr>
          <w:highlight w:val="green"/>
          <w:u w:val="single"/>
        </w:rPr>
        <w:t>less than the average since the satellite record of temperatures began</w:t>
      </w:r>
      <w:r w:rsidRPr="001A7752">
        <w:rPr>
          <w:u w:val="single"/>
        </w:rPr>
        <w:t xml:space="preserve"> in 1979</w:t>
      </w:r>
    </w:p>
    <w:p w14:paraId="5369D309" w14:textId="77777777" w:rsidR="00931F9E" w:rsidRDefault="00931F9E" w:rsidP="00931F9E">
      <w:pPr>
        <w:jc w:val="both"/>
        <w:rPr>
          <w:u w:val="single"/>
        </w:rPr>
      </w:pPr>
    </w:p>
    <w:p w14:paraId="1DD1D491" w14:textId="6DB08BCF" w:rsidR="00931F9E" w:rsidRPr="000A7C3C" w:rsidRDefault="00931F9E" w:rsidP="00931F9E">
      <w:pPr>
        <w:pStyle w:val="Heading4"/>
      </w:pPr>
      <w:proofErr w:type="gramStart"/>
      <w:r>
        <w:t>(   )</w:t>
      </w:r>
      <w:proofErr w:type="gramEnd"/>
      <w:r>
        <w:t xml:space="preserve"> </w:t>
      </w:r>
      <w:r w:rsidRPr="000A7C3C">
        <w:t xml:space="preserve">Climate impact exaggerated ---mitigation and adaptation will solve </w:t>
      </w:r>
    </w:p>
    <w:p w14:paraId="15D47F6B" w14:textId="77777777" w:rsidR="00931F9E" w:rsidRDefault="00931F9E" w:rsidP="00931F9E">
      <w:r>
        <w:rPr>
          <w:rStyle w:val="Style13ptBold"/>
        </w:rPr>
        <w:t>Mendelsohn ‘</w:t>
      </w:r>
      <w:r w:rsidRPr="0042745C">
        <w:rPr>
          <w:rStyle w:val="Style13ptBold"/>
        </w:rPr>
        <w:t>9</w:t>
      </w:r>
      <w:r>
        <w:t xml:space="preserve"> </w:t>
      </w:r>
    </w:p>
    <w:p w14:paraId="1428DCF4" w14:textId="77777777" w:rsidR="00931F9E" w:rsidRPr="000A7C3C" w:rsidRDefault="00931F9E" w:rsidP="00931F9E">
      <w:pPr>
        <w:rPr>
          <w:sz w:val="18"/>
          <w:szCs w:val="18"/>
        </w:rPr>
      </w:pPr>
      <w:r w:rsidRPr="000A7C3C">
        <w:rPr>
          <w:sz w:val="18"/>
          <w:szCs w:val="18"/>
        </w:rPr>
        <w:t xml:space="preserve">(Robert O. Mendelsohn, the Edwin Weyerhaeuser Davis Professor, Yale School of Forestry and Environmental Studies, Yale University, June 2009, “Climate Change and Economic Growth,” online: </w:t>
      </w:r>
      <w:hyperlink r:id="rId18" w:history="1">
        <w:r w:rsidRPr="000A7C3C">
          <w:rPr>
            <w:rStyle w:val="Hyperlink"/>
            <w:sz w:val="18"/>
            <w:szCs w:val="18"/>
          </w:rPr>
          <w:t>http://www.growthcommission.org/storage/cgdev/documents/gcwp060web.pdf</w:t>
        </w:r>
      </w:hyperlink>
      <w:r w:rsidRPr="000A7C3C">
        <w:rPr>
          <w:sz w:val="18"/>
          <w:szCs w:val="18"/>
        </w:rPr>
        <w:t>)</w:t>
      </w:r>
    </w:p>
    <w:p w14:paraId="7EB12F24" w14:textId="77777777" w:rsidR="00931F9E" w:rsidRPr="008F7EAA" w:rsidRDefault="00931F9E" w:rsidP="00931F9E"/>
    <w:p w14:paraId="6E6A6240" w14:textId="77777777" w:rsidR="00931F9E" w:rsidRDefault="00931F9E" w:rsidP="00931F9E">
      <w:r w:rsidRPr="000A7C3C">
        <w:rPr>
          <w:rStyle w:val="Emphasis"/>
          <w:highlight w:val="green"/>
        </w:rPr>
        <w:t>These statements are</w:t>
      </w:r>
      <w:r w:rsidRPr="00C72894">
        <w:t xml:space="preserve"> largely </w:t>
      </w:r>
      <w:r w:rsidRPr="000A7C3C">
        <w:rPr>
          <w:rStyle w:val="Emphasis"/>
          <w:highlight w:val="green"/>
        </w:rPr>
        <w:t>alarmist and misleading</w:t>
      </w:r>
      <w:r w:rsidRPr="00C72894">
        <w:t xml:space="preserve">. Although climate change is a serious problem that deserves attention, </w:t>
      </w:r>
      <w:r w:rsidRPr="000F32C2">
        <w:rPr>
          <w:rStyle w:val="Emphasis"/>
        </w:rPr>
        <w:t>society’s immediate behavior has an</w:t>
      </w:r>
      <w:r w:rsidRPr="00C72894">
        <w:rPr>
          <w:u w:val="single"/>
        </w:rPr>
        <w:t xml:space="preserve"> </w:t>
      </w:r>
      <w:r w:rsidRPr="000F32C2">
        <w:rPr>
          <w:rStyle w:val="StyleUnderline"/>
        </w:rPr>
        <w:t>extremely low probability</w:t>
      </w:r>
      <w:r w:rsidRPr="00C72894">
        <w:rPr>
          <w:u w:val="single"/>
        </w:rPr>
        <w:t xml:space="preserve"> </w:t>
      </w:r>
      <w:r w:rsidRPr="000F32C2">
        <w:rPr>
          <w:rStyle w:val="Emphasis"/>
        </w:rPr>
        <w:t>of leading to</w:t>
      </w:r>
      <w:r w:rsidRPr="00C72894">
        <w:rPr>
          <w:u w:val="single"/>
        </w:rPr>
        <w:t xml:space="preserve"> </w:t>
      </w:r>
      <w:r w:rsidRPr="000F32C2">
        <w:rPr>
          <w:rStyle w:val="StyleUnderline"/>
        </w:rPr>
        <w:t>catastrophic consequences</w:t>
      </w:r>
      <w:r w:rsidRPr="00C72894">
        <w:t xml:space="preserve">. The </w:t>
      </w:r>
      <w:r w:rsidRPr="000F32C2">
        <w:rPr>
          <w:rStyle w:val="Emphasis"/>
        </w:rPr>
        <w:t>science and economics</w:t>
      </w:r>
      <w:r w:rsidRPr="00C72894">
        <w:t xml:space="preserve"> of climate change </w:t>
      </w:r>
      <w:r w:rsidRPr="000F32C2">
        <w:rPr>
          <w:rStyle w:val="Emphasis"/>
        </w:rPr>
        <w:t xml:space="preserve">is quite clear that </w:t>
      </w:r>
      <w:r w:rsidRPr="000A7C3C">
        <w:rPr>
          <w:rStyle w:val="Emphasis"/>
          <w:highlight w:val="green"/>
        </w:rPr>
        <w:t>emissions</w:t>
      </w:r>
      <w:r w:rsidRPr="000F32C2">
        <w:rPr>
          <w:rStyle w:val="Emphasis"/>
        </w:rPr>
        <w:t xml:space="preserve"> over the next few decades </w:t>
      </w:r>
      <w:r w:rsidRPr="000A7C3C">
        <w:rPr>
          <w:rStyle w:val="Emphasis"/>
          <w:highlight w:val="green"/>
        </w:rPr>
        <w:t>will lead to</w:t>
      </w:r>
      <w:r w:rsidRPr="000F32C2">
        <w:rPr>
          <w:rStyle w:val="Emphasis"/>
        </w:rPr>
        <w:t xml:space="preserve"> only</w:t>
      </w:r>
      <w:r w:rsidRPr="00C72894">
        <w:t xml:space="preserve"> </w:t>
      </w:r>
      <w:r w:rsidRPr="000A7C3C">
        <w:rPr>
          <w:rStyle w:val="StyleUnderline"/>
          <w:highlight w:val="green"/>
        </w:rPr>
        <w:t>mild consequences</w:t>
      </w:r>
      <w:r w:rsidRPr="00C72894">
        <w:t xml:space="preserve">. The </w:t>
      </w:r>
      <w:r w:rsidRPr="000A7C3C">
        <w:rPr>
          <w:rStyle w:val="StyleUnderline"/>
          <w:highlight w:val="green"/>
        </w:rPr>
        <w:t>severe impacts</w:t>
      </w:r>
      <w:r w:rsidRPr="00C72894">
        <w:t xml:space="preserve"> predicted by alarmists </w:t>
      </w:r>
      <w:r w:rsidRPr="000A7C3C">
        <w:rPr>
          <w:rStyle w:val="Emphasis"/>
          <w:highlight w:val="green"/>
        </w:rPr>
        <w:t>require a century (or two</w:t>
      </w:r>
      <w:r w:rsidRPr="00C72894">
        <w:t xml:space="preserve"> in the case of Stern 2006) </w:t>
      </w:r>
      <w:r w:rsidRPr="000F32C2">
        <w:rPr>
          <w:rStyle w:val="StyleUnderline"/>
        </w:rPr>
        <w:t>of no mitigation</w:t>
      </w:r>
      <w:r w:rsidRPr="00C72894">
        <w:t xml:space="preserve">. Many of the </w:t>
      </w:r>
      <w:r w:rsidRPr="000F32C2">
        <w:rPr>
          <w:rStyle w:val="Emphasis"/>
        </w:rPr>
        <w:t>predicted impacts assume there will be no or little adaptation</w:t>
      </w:r>
      <w:r w:rsidRPr="00C72894">
        <w:t xml:space="preserve">. The net economic impacts from climate change over the next 50 years will be small regardless. Most of </w:t>
      </w:r>
      <w:r w:rsidRPr="000F32C2">
        <w:rPr>
          <w:rStyle w:val="Emphasis"/>
        </w:rPr>
        <w:t>the more severe impacts will take more than a century or even a millennium to unfold and many of</w:t>
      </w:r>
      <w:r w:rsidRPr="000A7C3C">
        <w:rPr>
          <w:rStyle w:val="Emphasis"/>
          <w:highlight w:val="green"/>
        </w:rPr>
        <w:t xml:space="preserve"> these</w:t>
      </w:r>
      <w:r w:rsidRPr="00C72894">
        <w:t xml:space="preserve"> “</w:t>
      </w:r>
      <w:r w:rsidRPr="000F32C2">
        <w:rPr>
          <w:rStyle w:val="Emphasis"/>
        </w:rPr>
        <w:t>potential</w:t>
      </w:r>
      <w:r w:rsidRPr="000A7C3C">
        <w:rPr>
          <w:rStyle w:val="Emphasis"/>
          <w:highlight w:val="green"/>
        </w:rPr>
        <w:t>” impacts</w:t>
      </w:r>
      <w:r w:rsidRPr="000A7C3C">
        <w:rPr>
          <w:highlight w:val="green"/>
        </w:rPr>
        <w:t xml:space="preserve"> </w:t>
      </w:r>
      <w:r w:rsidRPr="000A7C3C">
        <w:rPr>
          <w:rStyle w:val="Emphasis"/>
          <w:highlight w:val="green"/>
        </w:rPr>
        <w:t>will never occur because people will adapt.</w:t>
      </w:r>
      <w:r w:rsidRPr="000A7C3C">
        <w:rPr>
          <w:highlight w:val="green"/>
        </w:rPr>
        <w:t xml:space="preserve"> </w:t>
      </w:r>
      <w:r w:rsidRPr="000A7C3C">
        <w:rPr>
          <w:rStyle w:val="Emphasis"/>
          <w:highlight w:val="green"/>
        </w:rPr>
        <w:t>It is not</w:t>
      </w:r>
      <w:r w:rsidRPr="000F32C2">
        <w:rPr>
          <w:rStyle w:val="Emphasis"/>
        </w:rPr>
        <w:t xml:space="preserve"> at all </w:t>
      </w:r>
      <w:r w:rsidRPr="000A7C3C">
        <w:rPr>
          <w:rStyle w:val="Emphasis"/>
          <w:highlight w:val="green"/>
        </w:rPr>
        <w:t>apparent that immediate</w:t>
      </w:r>
      <w:r w:rsidRPr="000F32C2">
        <w:rPr>
          <w:rStyle w:val="Emphasis"/>
        </w:rPr>
        <w:t xml:space="preserve"> and dramatic </w:t>
      </w:r>
      <w:r w:rsidRPr="000A7C3C">
        <w:rPr>
          <w:rStyle w:val="Emphasis"/>
          <w:highlight w:val="green"/>
        </w:rPr>
        <w:t>policies need to be developed to thwart long</w:t>
      </w:r>
      <w:r w:rsidRPr="000A7C3C">
        <w:rPr>
          <w:rStyle w:val="Emphasis"/>
          <w:rFonts w:ascii="Cambria Math" w:hAnsi="Cambria Math" w:cs="Cambria Math"/>
          <w:highlight w:val="green"/>
        </w:rPr>
        <w:t>‐</w:t>
      </w:r>
      <w:r w:rsidRPr="000A7C3C">
        <w:rPr>
          <w:rStyle w:val="Emphasis"/>
          <w:highlight w:val="green"/>
        </w:rPr>
        <w:t>range climate risks</w:t>
      </w:r>
      <w:r w:rsidRPr="00C72894">
        <w:t>. What is needed are long</w:t>
      </w:r>
      <w:proofErr w:type="gramStart"/>
      <w:r w:rsidRPr="00C72894">
        <w:rPr>
          <w:rFonts w:ascii="Cambria Math" w:hAnsi="Cambria Math" w:cs="Cambria Math"/>
        </w:rPr>
        <w:t>‐</w:t>
      </w:r>
      <w:r w:rsidRPr="00C72894">
        <w:t>run balanced</w:t>
      </w:r>
      <w:proofErr w:type="gramEnd"/>
      <w:r w:rsidRPr="00C72894">
        <w:t xml:space="preserve"> responses.</w:t>
      </w:r>
    </w:p>
    <w:p w14:paraId="024819EE" w14:textId="77777777" w:rsidR="00931F9E" w:rsidRPr="00005DCF" w:rsidRDefault="00931F9E" w:rsidP="00931F9E">
      <w:pPr>
        <w:jc w:val="both"/>
        <w:rPr>
          <w:u w:val="single"/>
        </w:rPr>
      </w:pPr>
    </w:p>
    <w:p w14:paraId="2317697F" w14:textId="77777777" w:rsidR="00931F9E" w:rsidRPr="00701CD3" w:rsidRDefault="00931F9E" w:rsidP="00931F9E">
      <w:pPr>
        <w:pStyle w:val="Heading4"/>
        <w:jc w:val="both"/>
        <w:rPr>
          <w:rFonts w:cs="Times New Roman"/>
        </w:rPr>
      </w:pPr>
      <w:proofErr w:type="gramStart"/>
      <w:r>
        <w:rPr>
          <w:rFonts w:cs="Times New Roman"/>
        </w:rPr>
        <w:t>(  )</w:t>
      </w:r>
      <w:proofErr w:type="gramEnd"/>
      <w:r>
        <w:rPr>
          <w:rFonts w:cs="Times New Roman"/>
        </w:rPr>
        <w:t xml:space="preserve"> </w:t>
      </w:r>
      <w:r w:rsidRPr="00701CD3">
        <w:rPr>
          <w:rFonts w:cs="Times New Roman"/>
        </w:rPr>
        <w:t>Warming evidence skewed</w:t>
      </w:r>
      <w:r>
        <w:rPr>
          <w:rFonts w:cs="Times New Roman"/>
        </w:rPr>
        <w:t xml:space="preserve"> – urban heat island</w:t>
      </w:r>
    </w:p>
    <w:p w14:paraId="54370328" w14:textId="77777777" w:rsidR="00931F9E" w:rsidRPr="00450471" w:rsidRDefault="00931F9E" w:rsidP="00931F9E">
      <w:pPr>
        <w:rPr>
          <w:rStyle w:val="Style13ptBold"/>
        </w:rPr>
      </w:pPr>
      <w:r w:rsidRPr="00450471">
        <w:rPr>
          <w:rStyle w:val="Style13ptBold"/>
        </w:rPr>
        <w:t xml:space="preserve">Evans </w:t>
      </w:r>
      <w:r>
        <w:rPr>
          <w:rStyle w:val="Style13ptBold"/>
        </w:rPr>
        <w:t>‘</w:t>
      </w:r>
      <w:r w:rsidRPr="00450471">
        <w:rPr>
          <w:rStyle w:val="Style13ptBold"/>
        </w:rPr>
        <w:t xml:space="preserve">12 </w:t>
      </w:r>
    </w:p>
    <w:p w14:paraId="5D80F417" w14:textId="77777777" w:rsidR="00931F9E" w:rsidRPr="00E47BBA" w:rsidRDefault="00931F9E" w:rsidP="00931F9E">
      <w:pPr>
        <w:rPr>
          <w:szCs w:val="16"/>
        </w:rPr>
      </w:pPr>
      <w:r w:rsidRPr="00E47BBA">
        <w:rPr>
          <w:szCs w:val="16"/>
        </w:rPr>
        <w:t>(David has a PhD in electrical engineering, worked from 1999 to 2006 for the Australian Greenhouse Office, an agency of the Australian government, designing a carbon accounting system- Financial Post, "Global Warming Theory Is Based on False Science.</w:t>
      </w:r>
      <w:proofErr w:type="gramStart"/>
      <w:r w:rsidRPr="00E47BBA">
        <w:rPr>
          <w:szCs w:val="16"/>
        </w:rPr>
        <w:t>",</w:t>
      </w:r>
      <w:proofErr w:type="gramEnd"/>
      <w:r w:rsidRPr="00E47BBA">
        <w:rPr>
          <w:szCs w:val="16"/>
        </w:rPr>
        <w:t xml:space="preserve"> 7 Apr. 2011, </w:t>
      </w:r>
      <w:proofErr w:type="spellStart"/>
      <w:r w:rsidRPr="00E47BBA">
        <w:rPr>
          <w:szCs w:val="16"/>
        </w:rPr>
        <w:t>infotrac</w:t>
      </w:r>
      <w:proofErr w:type="spellEnd"/>
      <w:r w:rsidRPr="00E47BBA">
        <w:rPr>
          <w:szCs w:val="16"/>
        </w:rPr>
        <w:t>)</w:t>
      </w:r>
    </w:p>
    <w:p w14:paraId="3720F909" w14:textId="77777777" w:rsidR="00931F9E" w:rsidRPr="00450471" w:rsidRDefault="00931F9E" w:rsidP="00931F9E"/>
    <w:p w14:paraId="06FEB094" w14:textId="77777777" w:rsidR="00931F9E" w:rsidRPr="00450471" w:rsidRDefault="00931F9E" w:rsidP="00931F9E">
      <w:pPr>
        <w:jc w:val="both"/>
        <w:rPr>
          <w:bCs/>
          <w:u w:val="single"/>
        </w:rPr>
      </w:pPr>
      <w:r w:rsidRPr="00450471">
        <w:rPr>
          <w:rStyle w:val="StyleUnderline"/>
        </w:rPr>
        <w:t xml:space="preserve">There are now several independent pieces of evidence showing that </w:t>
      </w:r>
      <w:r w:rsidRPr="000A7C3C">
        <w:rPr>
          <w:rStyle w:val="StyleUnderline"/>
          <w:highlight w:val="green"/>
        </w:rPr>
        <w:t>the earth responds to</w:t>
      </w:r>
      <w:r w:rsidRPr="00450471">
        <w:rPr>
          <w:rStyle w:val="StyleUnderline"/>
        </w:rPr>
        <w:t xml:space="preserve"> the warming due to extra </w:t>
      </w:r>
      <w:r w:rsidRPr="000A7C3C">
        <w:rPr>
          <w:rStyle w:val="StyleUnderline"/>
          <w:highlight w:val="green"/>
        </w:rPr>
        <w:t>carbon dioxide by dampening the warming</w:t>
      </w:r>
      <w:r w:rsidRPr="00450471">
        <w:t xml:space="preserve">. Every long-lived natural system behaves this way, counteracting any disturbance. Otherwise the system would be unstable. The climate system is no exception, and now we can prove it. But the </w:t>
      </w:r>
      <w:r w:rsidRPr="000A7C3C">
        <w:rPr>
          <w:rStyle w:val="StyleUnderline"/>
          <w:highlight w:val="green"/>
        </w:rPr>
        <w:t>alarmists</w:t>
      </w:r>
      <w:r w:rsidRPr="00450471">
        <w:rPr>
          <w:rStyle w:val="StyleUnderline"/>
        </w:rPr>
        <w:t xml:space="preserve"> say</w:t>
      </w:r>
      <w:r w:rsidRPr="00450471">
        <w:t xml:space="preserve"> the exact </w:t>
      </w:r>
      <w:proofErr w:type="gramStart"/>
      <w:r w:rsidRPr="00450471">
        <w:t>opposite, that</w:t>
      </w:r>
      <w:proofErr w:type="gramEnd"/>
      <w:r w:rsidRPr="00450471">
        <w:t xml:space="preserve"> </w:t>
      </w:r>
      <w:r w:rsidRPr="00450471">
        <w:rPr>
          <w:rStyle w:val="StyleUnderline"/>
        </w:rPr>
        <w:t>the climate system amplifies any warming due to extra carbon dioxide, and is potentially unstable</w:t>
      </w:r>
      <w:r w:rsidRPr="00450471">
        <w:t xml:space="preserve">. It is no surprise that their predictions of planetary temperature made in 1988 to the U.S. Congress, and again in 1990, 1995, and 2001, have all proved much higher than reality. </w:t>
      </w:r>
      <w:r w:rsidRPr="00450471">
        <w:rPr>
          <w:rStyle w:val="StyleUnderline"/>
        </w:rPr>
        <w:t xml:space="preserve">They </w:t>
      </w:r>
      <w:r w:rsidRPr="000A7C3C">
        <w:rPr>
          <w:rStyle w:val="StyleUnderline"/>
          <w:highlight w:val="green"/>
        </w:rPr>
        <w:t>keep lowering the temperature increases they expect</w:t>
      </w:r>
      <w:r w:rsidRPr="00450471">
        <w:t>, from 0.30C per decade in 1990, to 0.20C per decade in 2001, and now 0.15C per decade—</w:t>
      </w:r>
      <w:r w:rsidRPr="00450471">
        <w:rPr>
          <w:rStyle w:val="StyleUnderline"/>
        </w:rPr>
        <w:t xml:space="preserve">yet they have the gall to tell us "it's worse than </w:t>
      </w:r>
      <w:r w:rsidRPr="00450471">
        <w:rPr>
          <w:rStyle w:val="StyleUnderline"/>
        </w:rPr>
        <w:lastRenderedPageBreak/>
        <w:t>expected."</w:t>
      </w:r>
      <w:r w:rsidRPr="00450471">
        <w:t xml:space="preserve"> </w:t>
      </w:r>
      <w:r w:rsidRPr="00450471">
        <w:rPr>
          <w:rStyle w:val="StyleUnderline"/>
        </w:rPr>
        <w:t xml:space="preserve">These people are not scientists. </w:t>
      </w:r>
      <w:r w:rsidRPr="000A7C3C">
        <w:rPr>
          <w:rStyle w:val="StyleUnderline"/>
          <w:highlight w:val="green"/>
        </w:rPr>
        <w:t>They overestimate the temperature increases due to carbon dioxide</w:t>
      </w:r>
      <w:r w:rsidRPr="00450471">
        <w:rPr>
          <w:rStyle w:val="StyleUnderline"/>
        </w:rPr>
        <w:t>,</w:t>
      </w:r>
      <w:r w:rsidRPr="00450471">
        <w:t xml:space="preserve"> </w:t>
      </w:r>
      <w:r w:rsidRPr="00450471">
        <w:rPr>
          <w:rStyle w:val="StyleUnderline"/>
        </w:rPr>
        <w:t>selectively deny evidence, and now they conceal the truth</w:t>
      </w:r>
      <w:r w:rsidRPr="00450471">
        <w:t xml:space="preserve">. One way they conceal is in the way they measure temperature. </w:t>
      </w:r>
      <w:r w:rsidRPr="00450471">
        <w:rPr>
          <w:rStyle w:val="StyleUnderline"/>
        </w:rPr>
        <w:t xml:space="preserve">The official </w:t>
      </w:r>
      <w:r w:rsidRPr="000A7C3C">
        <w:rPr>
          <w:rStyle w:val="StyleUnderline"/>
          <w:highlight w:val="green"/>
        </w:rPr>
        <w:t>thermometers are often located in the warm exhaust of air conditioning outlets</w:t>
      </w:r>
      <w:r w:rsidRPr="00450471">
        <w:rPr>
          <w:rStyle w:val="StyleUnderline"/>
        </w:rPr>
        <w:t xml:space="preserve">, over hot tarmac at airports where they get blasts of hot air from jet engines, at </w:t>
      </w:r>
      <w:proofErr w:type="gramStart"/>
      <w:r w:rsidRPr="00450471">
        <w:rPr>
          <w:rStyle w:val="StyleUnderline"/>
        </w:rPr>
        <w:t>waste-water</w:t>
      </w:r>
      <w:proofErr w:type="gramEnd"/>
      <w:r w:rsidRPr="00450471">
        <w:rPr>
          <w:rStyle w:val="StyleUnderline"/>
        </w:rPr>
        <w:t xml:space="preserve"> plants where they get warmth from decomposing sewage, </w:t>
      </w:r>
      <w:r w:rsidRPr="000A7C3C">
        <w:rPr>
          <w:rStyle w:val="StyleUnderline"/>
          <w:highlight w:val="green"/>
        </w:rPr>
        <w:t>or in hot cities choked with cars and buildings</w:t>
      </w:r>
      <w:r w:rsidRPr="00450471">
        <w:rPr>
          <w:rStyle w:val="StyleUnderline"/>
        </w:rPr>
        <w:t>.</w:t>
      </w:r>
      <w:r w:rsidRPr="00450471">
        <w:t xml:space="preserve"> Global warming is measured in 10ths of a degree, so </w:t>
      </w:r>
      <w:r w:rsidRPr="000A7C3C">
        <w:rPr>
          <w:rStyle w:val="StyleUnderline"/>
          <w:highlight w:val="green"/>
        </w:rPr>
        <w:t>any extra heating nudge is important.</w:t>
      </w:r>
      <w:r w:rsidRPr="00450471">
        <w:t xml:space="preserve"> In the United States, </w:t>
      </w:r>
      <w:r w:rsidRPr="00450471">
        <w:rPr>
          <w:rStyle w:val="StyleUnderline"/>
        </w:rPr>
        <w:t xml:space="preserve">nearly </w:t>
      </w:r>
      <w:r w:rsidRPr="000A7C3C">
        <w:rPr>
          <w:rStyle w:val="StyleUnderline"/>
          <w:highlight w:val="green"/>
        </w:rPr>
        <w:t xml:space="preserve">90% of official thermometers </w:t>
      </w:r>
      <w:r w:rsidRPr="00450471">
        <w:rPr>
          <w:rStyle w:val="StyleUnderline"/>
        </w:rPr>
        <w:t xml:space="preserve">surveyed by volunteers </w:t>
      </w:r>
      <w:r w:rsidRPr="000A7C3C">
        <w:rPr>
          <w:rStyle w:val="StyleUnderline"/>
          <w:highlight w:val="green"/>
        </w:rPr>
        <w:t xml:space="preserve">violate </w:t>
      </w:r>
      <w:r w:rsidRPr="00450471">
        <w:rPr>
          <w:rStyle w:val="StyleUnderline"/>
        </w:rPr>
        <w:t xml:space="preserve">official </w:t>
      </w:r>
      <w:r w:rsidRPr="000A7C3C">
        <w:rPr>
          <w:rStyle w:val="StyleUnderline"/>
          <w:highlight w:val="green"/>
        </w:rPr>
        <w:t xml:space="preserve">siting requirements </w:t>
      </w:r>
      <w:r w:rsidRPr="00450471">
        <w:rPr>
          <w:rStyle w:val="StyleUnderline"/>
        </w:rPr>
        <w:t>that they not be too close to an artificial heating source</w:t>
      </w:r>
      <w:r w:rsidRPr="00450471">
        <w:t xml:space="preserve">. Global temperature is also measured by satellites, which measure nearly the whole planet 24/7 without bias. </w:t>
      </w:r>
      <w:r w:rsidRPr="00450471">
        <w:rPr>
          <w:rStyle w:val="StyleUnderline"/>
        </w:rPr>
        <w:t>The</w:t>
      </w:r>
      <w:r w:rsidRPr="00450471">
        <w:t xml:space="preserve"> </w:t>
      </w:r>
      <w:r w:rsidRPr="000A7C3C">
        <w:rPr>
          <w:rStyle w:val="StyleUnderline"/>
          <w:highlight w:val="green"/>
        </w:rPr>
        <w:t>satellites say the hottest recent year was 1998, and</w:t>
      </w:r>
      <w:r w:rsidRPr="00450471">
        <w:rPr>
          <w:rStyle w:val="StyleUnderline"/>
        </w:rPr>
        <w:t xml:space="preserve"> that </w:t>
      </w:r>
      <w:r w:rsidRPr="000A7C3C">
        <w:rPr>
          <w:rStyle w:val="StyleUnderline"/>
          <w:highlight w:val="green"/>
        </w:rPr>
        <w:t xml:space="preserve">since 2001 the global temperature has </w:t>
      </w:r>
      <w:proofErr w:type="spellStart"/>
      <w:r w:rsidRPr="000A7C3C">
        <w:rPr>
          <w:rStyle w:val="StyleUnderline"/>
          <w:highlight w:val="green"/>
        </w:rPr>
        <w:t>levelled</w:t>
      </w:r>
      <w:proofErr w:type="spellEnd"/>
      <w:r w:rsidRPr="000A7C3C">
        <w:rPr>
          <w:rStyle w:val="StyleUnderline"/>
          <w:highlight w:val="green"/>
        </w:rPr>
        <w:t xml:space="preserve"> off</w:t>
      </w:r>
      <w:r w:rsidRPr="00450471">
        <w:rPr>
          <w:rStyle w:val="StyleUnderline"/>
        </w:rPr>
        <w:t xml:space="preserve">. Why does official science track only the surface </w:t>
      </w:r>
      <w:proofErr w:type="gramStart"/>
      <w:r w:rsidRPr="00450471">
        <w:rPr>
          <w:rStyle w:val="StyleUnderline"/>
        </w:rPr>
        <w:t>thermometer results and not mention</w:t>
      </w:r>
      <w:proofErr w:type="gramEnd"/>
      <w:r w:rsidRPr="00450471">
        <w:rPr>
          <w:rStyle w:val="StyleUnderline"/>
        </w:rPr>
        <w:t xml:space="preserve"> the satellite results?</w:t>
      </w:r>
    </w:p>
    <w:p w14:paraId="73C8DD3A" w14:textId="77777777" w:rsidR="00931F9E" w:rsidRPr="00BF0D4D" w:rsidRDefault="00931F9E" w:rsidP="00931F9E">
      <w:pPr>
        <w:pStyle w:val="Heading4"/>
      </w:pPr>
      <w:proofErr w:type="gramStart"/>
      <w:r>
        <w:rPr>
          <w:rFonts w:cs="Times New Roman"/>
        </w:rPr>
        <w:t>(  )</w:t>
      </w:r>
      <w:proofErr w:type="gramEnd"/>
      <w:r>
        <w:rPr>
          <w:rFonts w:cs="Times New Roman"/>
        </w:rPr>
        <w:t xml:space="preserve"> </w:t>
      </w:r>
      <w:r w:rsidRPr="00BF0D4D">
        <w:t>Not anthropogenic – multiple warrants</w:t>
      </w:r>
    </w:p>
    <w:p w14:paraId="7BDBF480" w14:textId="77777777" w:rsidR="00931F9E" w:rsidRPr="00450471" w:rsidRDefault="00931F9E" w:rsidP="00931F9E">
      <w:pPr>
        <w:rPr>
          <w:rStyle w:val="Style13ptBold"/>
        </w:rPr>
      </w:pPr>
      <w:r w:rsidRPr="00450471">
        <w:rPr>
          <w:rStyle w:val="Style13ptBold"/>
        </w:rPr>
        <w:t xml:space="preserve">Spencer </w:t>
      </w:r>
      <w:r>
        <w:rPr>
          <w:rStyle w:val="Style13ptBold"/>
        </w:rPr>
        <w:t>‘</w:t>
      </w:r>
      <w:r w:rsidRPr="00450471">
        <w:rPr>
          <w:rStyle w:val="Style13ptBold"/>
        </w:rPr>
        <w:t xml:space="preserve">12 </w:t>
      </w:r>
    </w:p>
    <w:p w14:paraId="403FCB36" w14:textId="77777777" w:rsidR="00931F9E" w:rsidRPr="00065D60" w:rsidRDefault="00931F9E" w:rsidP="00931F9E">
      <w:pPr>
        <w:rPr>
          <w:szCs w:val="16"/>
        </w:rPr>
      </w:pPr>
      <w:r w:rsidRPr="00065D60">
        <w:rPr>
          <w:szCs w:val="16"/>
        </w:rPr>
        <w:t xml:space="preserve">(Roy, former NASA climatologist and author, “Ten Years After the Warming,” 2/26, </w:t>
      </w:r>
      <w:hyperlink r:id="rId19" w:history="1">
        <w:r w:rsidRPr="00065D60">
          <w:rPr>
            <w:rStyle w:val="Hyperlink"/>
            <w:szCs w:val="16"/>
          </w:rPr>
          <w:t>http://www.drroyspencer.com/2012/02/</w:t>
        </w:r>
      </w:hyperlink>
      <w:r w:rsidRPr="00065D60">
        <w:rPr>
          <w:szCs w:val="16"/>
        </w:rPr>
        <w:t>)</w:t>
      </w:r>
    </w:p>
    <w:p w14:paraId="6A63A211" w14:textId="77777777" w:rsidR="00931F9E" w:rsidRPr="00450471" w:rsidRDefault="00931F9E" w:rsidP="00931F9E"/>
    <w:p w14:paraId="0B4D6303" w14:textId="77777777" w:rsidR="00931F9E" w:rsidRDefault="00931F9E" w:rsidP="00931F9E">
      <w:pPr>
        <w:jc w:val="both"/>
      </w:pPr>
      <w:r w:rsidRPr="00055D77">
        <w:t>As can be seen</w:t>
      </w:r>
      <w:r w:rsidRPr="00AC2EB0">
        <w:rPr>
          <w:rStyle w:val="StyleUnderline"/>
        </w:rPr>
        <w:t xml:space="preserve">, </w:t>
      </w:r>
      <w:r w:rsidRPr="000A7C3C">
        <w:rPr>
          <w:rStyle w:val="StyleUnderline"/>
          <w:highlight w:val="green"/>
        </w:rPr>
        <w:t>in the last 10 years</w:t>
      </w:r>
      <w:r w:rsidRPr="00AC2EB0">
        <w:rPr>
          <w:rStyle w:val="StyleUnderline"/>
        </w:rPr>
        <w:t xml:space="preserve"> the </w:t>
      </w:r>
      <w:r w:rsidRPr="000A7C3C">
        <w:rPr>
          <w:rStyle w:val="StyleUnderline"/>
          <w:highlight w:val="green"/>
        </w:rPr>
        <w:t>estimated forcing has been</w:t>
      </w:r>
      <w:r w:rsidRPr="00AC2EB0">
        <w:rPr>
          <w:rStyle w:val="StyleUnderline"/>
        </w:rPr>
        <w:t xml:space="preserve"> the </w:t>
      </w:r>
      <w:r w:rsidRPr="000A7C3C">
        <w:rPr>
          <w:rStyle w:val="StyleUnderline"/>
          <w:highlight w:val="green"/>
        </w:rPr>
        <w:t>strongest</w:t>
      </w:r>
      <w:r w:rsidRPr="00AC2EB0">
        <w:rPr>
          <w:rStyle w:val="StyleUnderline"/>
        </w:rPr>
        <w:t xml:space="preserve">. </w:t>
      </w:r>
      <w:r w:rsidRPr="000A7C3C">
        <w:rPr>
          <w:rStyle w:val="StyleUnderline"/>
          <w:highlight w:val="green"/>
        </w:rPr>
        <w:t>Yet</w:t>
      </w:r>
      <w:r w:rsidRPr="00AC2EB0">
        <w:rPr>
          <w:rStyle w:val="StyleUnderline"/>
        </w:rPr>
        <w:t>,</w:t>
      </w:r>
      <w:r w:rsidRPr="00055D77">
        <w:rPr>
          <w:rStyle w:val="StyleUnderline"/>
        </w:rPr>
        <w:t xml:space="preserve"> </w:t>
      </w:r>
      <w:r w:rsidRPr="00055D77">
        <w:t xml:space="preserve">most if not all temperature </w:t>
      </w:r>
      <w:r w:rsidRPr="000A7C3C">
        <w:rPr>
          <w:rStyle w:val="StyleUnderline"/>
          <w:highlight w:val="green"/>
        </w:rPr>
        <w:t xml:space="preserve">datasets show </w:t>
      </w:r>
      <w:r w:rsidRPr="00AC2EB0">
        <w:rPr>
          <w:rStyle w:val="StyleUnderline"/>
        </w:rPr>
        <w:t xml:space="preserve">little or </w:t>
      </w:r>
      <w:r w:rsidRPr="000A7C3C">
        <w:rPr>
          <w:rStyle w:val="StyleUnderline"/>
          <w:highlight w:val="green"/>
        </w:rPr>
        <w:t xml:space="preserve">no </w:t>
      </w:r>
      <w:r w:rsidRPr="00AC2EB0">
        <w:rPr>
          <w:rStyle w:val="StyleUnderline"/>
        </w:rPr>
        <w:t xml:space="preserve">global-average </w:t>
      </w:r>
      <w:r w:rsidRPr="000A7C3C">
        <w:rPr>
          <w:rStyle w:val="StyleUnderline"/>
          <w:highlight w:val="green"/>
        </w:rPr>
        <w:t>warming</w:t>
      </w:r>
      <w:r w:rsidRPr="000A7C3C">
        <w:rPr>
          <w:highlight w:val="green"/>
        </w:rPr>
        <w:t xml:space="preserve"> </w:t>
      </w:r>
      <w:r w:rsidRPr="00055D77">
        <w:t xml:space="preserve">recently, either in the atmosphere, at the surface, or in the upper 700 meters of the ocean. For example, here are the tropospheric temperatures up though a few days ago: </w:t>
      </w:r>
      <w:r w:rsidRPr="00AC2EB0">
        <w:rPr>
          <w:rStyle w:val="StyleUnderline"/>
        </w:rPr>
        <w:t>So what is happening?</w:t>
      </w:r>
      <w:r w:rsidRPr="00055D77">
        <w:rPr>
          <w:rStyle w:val="StyleUnderline"/>
        </w:rPr>
        <w:t xml:space="preserve"> </w:t>
      </w:r>
      <w:r w:rsidRPr="00055D77">
        <w:t xml:space="preserve">You cannot simply say a lack of warming in 10 years is not that unusual, and that there have been previous 10-year periods without warming, too. No, </w:t>
      </w:r>
      <w:r w:rsidRPr="00AC2EB0">
        <w:rPr>
          <w:rStyle w:val="StyleUnderline"/>
        </w:rPr>
        <w:t xml:space="preserve">we are supposedly in uncharted territory with a maximum in </w:t>
      </w:r>
      <w:proofErr w:type="spellStart"/>
      <w:r w:rsidRPr="00AC2EB0">
        <w:rPr>
          <w:rStyle w:val="StyleUnderline"/>
        </w:rPr>
        <w:t>radiative</w:t>
      </w:r>
      <w:proofErr w:type="spellEnd"/>
      <w:r w:rsidRPr="00AC2EB0">
        <w:rPr>
          <w:rStyle w:val="StyleUnderline"/>
        </w:rPr>
        <w:t xml:space="preserve"> forcing of the climate system.</w:t>
      </w:r>
      <w:r w:rsidRPr="00055D77">
        <w:t xml:space="preserve"> One cannot compare on an equal basis the last 10 years with any previous decades without warming. There are 5 possibilities for the recent cessation of warming which are most discussed: 1) </w:t>
      </w:r>
      <w:r w:rsidRPr="000A7C3C">
        <w:rPr>
          <w:rStyle w:val="StyleUnderline"/>
          <w:highlight w:val="green"/>
        </w:rPr>
        <w:t xml:space="preserve">cooling from anthropogenic aerosols has been cancelling out warming </w:t>
      </w:r>
      <w:r w:rsidRPr="00AC2EB0">
        <w:rPr>
          <w:rStyle w:val="StyleUnderline"/>
        </w:rPr>
        <w:t>from more greenhouse gases</w:t>
      </w:r>
      <w:r w:rsidRPr="00055D77">
        <w:rPr>
          <w:rStyle w:val="StyleUnderline"/>
        </w:rPr>
        <w:t xml:space="preserve"> </w:t>
      </w:r>
      <w:r w:rsidRPr="00055D77">
        <w:t xml:space="preserve">2) </w:t>
      </w:r>
      <w:r w:rsidRPr="00AC2EB0">
        <w:rPr>
          <w:rStyle w:val="StyleUnderline"/>
        </w:rPr>
        <w:t xml:space="preserve">natural cooling from internal climate fluctuations or </w:t>
      </w:r>
      <w:r w:rsidRPr="000A7C3C">
        <w:rPr>
          <w:rStyle w:val="StyleUnderline"/>
          <w:highlight w:val="green"/>
        </w:rPr>
        <w:t xml:space="preserve">the sun is cancelling out </w:t>
      </w:r>
      <w:r w:rsidRPr="00AC2EB0">
        <w:rPr>
          <w:rStyle w:val="StyleUnderline"/>
        </w:rPr>
        <w:t xml:space="preserve">the </w:t>
      </w:r>
      <w:r w:rsidRPr="000A7C3C">
        <w:rPr>
          <w:rStyle w:val="StyleUnderline"/>
          <w:highlight w:val="green"/>
        </w:rPr>
        <w:t xml:space="preserve">GHG warming </w:t>
      </w:r>
      <w:r w:rsidRPr="00055D77">
        <w:t xml:space="preserve">3) </w:t>
      </w:r>
      <w:r w:rsidRPr="00AC2EB0">
        <w:rPr>
          <w:rStyle w:val="StyleUnderline"/>
        </w:rPr>
        <w:t xml:space="preserve">increased </w:t>
      </w:r>
      <w:r w:rsidRPr="000A7C3C">
        <w:rPr>
          <w:rStyle w:val="StyleUnderline"/>
          <w:highlight w:val="green"/>
        </w:rPr>
        <w:t xml:space="preserve">ocean mixing is causing the extra energy to be distributed into the deep ocean </w:t>
      </w:r>
      <w:r w:rsidRPr="00055D77">
        <w:t xml:space="preserve">4) </w:t>
      </w:r>
      <w:r w:rsidRPr="00AC2EB0">
        <w:rPr>
          <w:rStyle w:val="StyleUnderline"/>
        </w:rPr>
        <w:t xml:space="preserve">the temperature </w:t>
      </w:r>
      <w:r w:rsidRPr="000A7C3C">
        <w:rPr>
          <w:rStyle w:val="StyleUnderline"/>
          <w:highlight w:val="green"/>
        </w:rPr>
        <w:t>’sensitivity’ of the climate system is not as large as the IPCC assumes.</w:t>
      </w:r>
      <w:r w:rsidRPr="000A7C3C">
        <w:rPr>
          <w:highlight w:val="green"/>
        </w:rPr>
        <w:t xml:space="preserve"> </w:t>
      </w:r>
      <w:r w:rsidRPr="00055D77">
        <w:t xml:space="preserve">5) </w:t>
      </w:r>
      <w:proofErr w:type="gramStart"/>
      <w:r w:rsidRPr="000A7C3C">
        <w:rPr>
          <w:rStyle w:val="StyleUnderline"/>
          <w:highlight w:val="green"/>
        </w:rPr>
        <w:t>there</w:t>
      </w:r>
      <w:proofErr w:type="gramEnd"/>
      <w:r w:rsidRPr="000A7C3C">
        <w:rPr>
          <w:rStyle w:val="StyleUnderline"/>
          <w:highlight w:val="green"/>
        </w:rPr>
        <w:t xml:space="preserve"> is something fundamentally wrong with the </w:t>
      </w:r>
      <w:r w:rsidRPr="009B1CA4">
        <w:rPr>
          <w:rStyle w:val="StyleUnderline"/>
        </w:rPr>
        <w:t xml:space="preserve">GHG warming </w:t>
      </w:r>
      <w:r w:rsidRPr="000A7C3C">
        <w:rPr>
          <w:rStyle w:val="StyleUnderline"/>
          <w:highlight w:val="green"/>
        </w:rPr>
        <w:t>theory itself</w:t>
      </w:r>
      <w:r w:rsidRPr="00055D77">
        <w:t xml:space="preserve"> Of course, some combination of the above 5 explanations is also possible. The 1st possibility (aerosol cooling is cancelling out GHG forcing) is one of the more popular explanations with the climate modelers, and especially with NASA’s James Hansen. </w:t>
      </w:r>
      <w:r w:rsidRPr="000A7C3C">
        <w:rPr>
          <w:rStyle w:val="StyleUnderline"/>
          <w:highlight w:val="green"/>
        </w:rPr>
        <w:t xml:space="preserve">The uncertain </w:t>
      </w:r>
      <w:r w:rsidRPr="00AC2EB0">
        <w:rPr>
          <w:rStyle w:val="StyleUnderline"/>
        </w:rPr>
        <w:t>strength</w:t>
      </w:r>
      <w:r w:rsidRPr="00055D77">
        <w:rPr>
          <w:rStyle w:val="StyleUnderline"/>
        </w:rPr>
        <w:t xml:space="preserve"> </w:t>
      </w:r>
      <w:r w:rsidRPr="00055D77">
        <w:t>(</w:t>
      </w:r>
      <w:r w:rsidRPr="00C77CAA">
        <w:rPr>
          <w:rStyle w:val="StyleUnderline"/>
        </w:rPr>
        <w:t>and</w:t>
      </w:r>
      <w:r w:rsidRPr="00055D77">
        <w:t xml:space="preserve"> even </w:t>
      </w:r>
      <w:r w:rsidRPr="000A7C3C">
        <w:rPr>
          <w:rStyle w:val="StyleUnderline"/>
          <w:highlight w:val="green"/>
        </w:rPr>
        <w:t>sign</w:t>
      </w:r>
      <w:r w:rsidRPr="00055D77">
        <w:t xml:space="preserve">) </w:t>
      </w:r>
      <w:r w:rsidRPr="000A7C3C">
        <w:rPr>
          <w:rStyle w:val="StyleUnderline"/>
          <w:highlight w:val="green"/>
        </w:rPr>
        <w:t>of aerosol forcing allows</w:t>
      </w:r>
      <w:r w:rsidRPr="00AC2EB0">
        <w:rPr>
          <w:rStyle w:val="StyleUnderline"/>
        </w:rPr>
        <w:t xml:space="preserve"> the climate </w:t>
      </w:r>
      <w:r w:rsidRPr="000A7C3C">
        <w:rPr>
          <w:rStyle w:val="StyleUnderline"/>
          <w:highlight w:val="green"/>
        </w:rPr>
        <w:t>modelers to use aerosols as a</w:t>
      </w:r>
      <w:r w:rsidRPr="000A7C3C">
        <w:rPr>
          <w:highlight w:val="green"/>
        </w:rPr>
        <w:t xml:space="preserve"> </w:t>
      </w:r>
      <w:r w:rsidRPr="00055D77">
        <w:t xml:space="preserve">tuning knob (aka </w:t>
      </w:r>
      <w:r w:rsidRPr="000A7C3C">
        <w:rPr>
          <w:rStyle w:val="StyleUnderline"/>
          <w:highlight w:val="green"/>
        </w:rPr>
        <w:t>fudge factor</w:t>
      </w:r>
      <w:r w:rsidRPr="00055D77">
        <w:t xml:space="preserve">) </w:t>
      </w:r>
      <w:r w:rsidRPr="00AC2EB0">
        <w:rPr>
          <w:rStyle w:val="StyleUnderline"/>
        </w:rPr>
        <w:t xml:space="preserve">in </w:t>
      </w:r>
      <w:r w:rsidRPr="000A7C3C">
        <w:rPr>
          <w:rStyle w:val="StyleUnderline"/>
          <w:highlight w:val="green"/>
        </w:rPr>
        <w:t xml:space="preserve">making </w:t>
      </w:r>
      <w:r w:rsidRPr="00AC2EB0">
        <w:rPr>
          <w:rStyle w:val="StyleUnderline"/>
        </w:rPr>
        <w:t xml:space="preserve">their </w:t>
      </w:r>
      <w:r w:rsidRPr="000A7C3C">
        <w:rPr>
          <w:rStyle w:val="StyleUnderline"/>
          <w:highlight w:val="green"/>
        </w:rPr>
        <w:t xml:space="preserve">models produce warming </w:t>
      </w:r>
      <w:r w:rsidRPr="00AC2EB0">
        <w:rPr>
          <w:rStyle w:val="StyleUnderline"/>
        </w:rPr>
        <w:t>more-or-less consistent with past observations</w:t>
      </w:r>
      <w:r w:rsidRPr="00055D77">
        <w:t xml:space="preserve">. Using an assumed large aerosol cooling to cancel out the GHG warming allows the modelers </w:t>
      </w:r>
      <w:r w:rsidRPr="00AC2EB0">
        <w:rPr>
          <w:rStyle w:val="StyleUnderline"/>
        </w:rPr>
        <w:t>to retain high climate sensitivity, and thus the fear of strong future warming if those aerosols ever dissipate.</w:t>
      </w:r>
      <w:r w:rsidRPr="00055D77">
        <w:t xml:space="preserve"> The 2nd possibility (</w:t>
      </w:r>
      <w:r w:rsidRPr="00AC2EB0">
        <w:rPr>
          <w:rStyle w:val="StyleUnderline"/>
        </w:rPr>
        <w:t>natural cooling</w:t>
      </w:r>
      <w:r w:rsidRPr="00055D77">
        <w:t xml:space="preserve">) is a much less desirable explanation for the IPCC crowd because it </w:t>
      </w:r>
      <w:r w:rsidRPr="00AC2EB0">
        <w:rPr>
          <w:rStyle w:val="StyleUnderline"/>
        </w:rPr>
        <w:t>opens the door to Mother Nature having as much or more influence on the climate system than do human</w:t>
      </w:r>
      <w:r w:rsidRPr="00055D77">
        <w:t xml:space="preserve">s. We can’t have that, you know. Then you would have to consider the possibility that </w:t>
      </w:r>
      <w:r w:rsidRPr="00AC2EB0">
        <w:rPr>
          <w:rStyle w:val="StyleUnderline"/>
        </w:rPr>
        <w:t>most of the warming in the last 50 years was natural, too.</w:t>
      </w:r>
      <w:r w:rsidRPr="00055D77">
        <w:t xml:space="preserve"> Goodbye, AGW funding. The 3rd possibility (increased ocean mixing) is one of the more legitimate possibilities, at least theoretically. It’s popular with NCAR’s Kevin </w:t>
      </w:r>
      <w:proofErr w:type="spellStart"/>
      <w:r w:rsidRPr="00055D77">
        <w:t>Trenberth</w:t>
      </w:r>
      <w:proofErr w:type="spellEnd"/>
      <w:r w:rsidRPr="00055D77">
        <w:t xml:space="preserve">. But one would need more observational evidence this is happening before embracing the idea. Unfortunately, how vertical mixing in the ocean naturally varies over time is poorly understood; the </w:t>
      </w:r>
      <w:r w:rsidRPr="00AC2EB0">
        <w:rPr>
          <w:rStyle w:val="StyleUnderline"/>
        </w:rPr>
        <w:t xml:space="preserve">different IPCC models have widely varying </w:t>
      </w:r>
      <w:r w:rsidRPr="00AC2EB0">
        <w:rPr>
          <w:rStyle w:val="StyleUnderline"/>
        </w:rPr>
        <w:lastRenderedPageBreak/>
        <w:t xml:space="preserve">strengths of mixing, and so </w:t>
      </w:r>
      <w:r w:rsidRPr="000A7C3C">
        <w:rPr>
          <w:rStyle w:val="StyleUnderline"/>
          <w:highlight w:val="green"/>
        </w:rPr>
        <w:t>ocean mixing is a huge wild card in the global warming debate, as is aerosol cooling.</w:t>
      </w:r>
      <w:r w:rsidRPr="00055D77">
        <w:rPr>
          <w:rStyle w:val="StyleUnderline"/>
        </w:rPr>
        <w:t xml:space="preserve"> </w:t>
      </w:r>
      <w:r w:rsidRPr="00055D77">
        <w:t>I believe much of past climate change on time scales of decades to many centuries might be due to such variations in ocean mixing, along with their likely influence on global cloud cover changing the amount of solar input into the climate system. The 4th possibility (</w:t>
      </w:r>
      <w:r w:rsidRPr="000A7C3C">
        <w:rPr>
          <w:rStyle w:val="StyleUnderline"/>
          <w:highlight w:val="green"/>
        </w:rPr>
        <w:t>the climate system is relatively insensitive to forcing</w:t>
      </w:r>
      <w:r w:rsidRPr="00055D77">
        <w:t xml:space="preserve">) is the top contender </w:t>
      </w:r>
      <w:r w:rsidRPr="00AC2EB0">
        <w:rPr>
          <w:rStyle w:val="StyleUnderline"/>
        </w:rPr>
        <w:t>in the opinion of myself</w:t>
      </w:r>
      <w:r w:rsidRPr="00055D77">
        <w:t xml:space="preserve">, Dick </w:t>
      </w:r>
      <w:proofErr w:type="spellStart"/>
      <w:r w:rsidRPr="00055D77">
        <w:t>Lindzen</w:t>
      </w:r>
      <w:proofErr w:type="spellEnd"/>
      <w:r w:rsidRPr="00055D77">
        <w:t xml:space="preserve">, </w:t>
      </w:r>
      <w:r w:rsidRPr="00AC2EB0">
        <w:rPr>
          <w:rStyle w:val="StyleUnderline"/>
        </w:rPr>
        <w:t>and</w:t>
      </w:r>
      <w:r w:rsidRPr="00055D77">
        <w:rPr>
          <w:rStyle w:val="StyleUnderline"/>
        </w:rPr>
        <w:t xml:space="preserve"> </w:t>
      </w:r>
      <w:r w:rsidRPr="00055D77">
        <w:t xml:space="preserve">a few other </w:t>
      </w:r>
      <w:r w:rsidRPr="00AC2EB0">
        <w:rPr>
          <w:rStyle w:val="StyleUnderline"/>
        </w:rPr>
        <w:t>climate researchers who work in this field</w:t>
      </w:r>
      <w:r w:rsidRPr="00055D77">
        <w:t xml:space="preserve">. The 5th possibility (increasing GHGs don’t really cause warming) is total anathema to the IPCC. Without GHG warming, the whole AGW movement collapses. This kind of scientific finding would normally be Nobel Prize territory…except that the Nobel Prize has become more of a socio-political award in recent years, with only politically correct recipients. The self-flagellating elites don’t like the idea </w:t>
      </w:r>
      <w:r w:rsidRPr="00AC2EB0">
        <w:rPr>
          <w:rStyle w:val="StyleUnderline"/>
        </w:rPr>
        <w:t xml:space="preserve">humans might not be destroying the Earth. The longer we go without significant warming, the more obvious it will become that </w:t>
      </w:r>
      <w:r w:rsidRPr="000A7C3C">
        <w:rPr>
          <w:rStyle w:val="StyleUnderline"/>
          <w:highlight w:val="green"/>
        </w:rPr>
        <w:t>there is something seriously wrong with current AGW theory</w:t>
      </w:r>
      <w:r w:rsidRPr="00AC2EB0">
        <w:rPr>
          <w:rStyle w:val="StyleUnderline"/>
        </w:rPr>
        <w:t>.</w:t>
      </w:r>
      <w:r w:rsidRPr="00055D77">
        <w:t xml:space="preserve"> I don’t think there is a certain number of years – 5, 10, 20, etc. – which will disprove the science of AGW…</w:t>
      </w:r>
      <w:proofErr w:type="gramStart"/>
      <w:r w:rsidRPr="00055D77">
        <w:t>.unless</w:t>
      </w:r>
      <w:proofErr w:type="gramEnd"/>
      <w:r w:rsidRPr="00055D77">
        <w:t xml:space="preserve"> the climate system cools for the next 10 years. Eek! But I personally doubt that will happen. </w:t>
      </w:r>
    </w:p>
    <w:p w14:paraId="32DC0EBB" w14:textId="77777777" w:rsidR="00931F9E" w:rsidRDefault="00931F9E" w:rsidP="00931F9E"/>
    <w:p w14:paraId="3F2DEEF4" w14:textId="77777777" w:rsidR="00931F9E" w:rsidRPr="001A7752" w:rsidRDefault="00931F9E" w:rsidP="00931F9E">
      <w:pPr>
        <w:pStyle w:val="Heading4"/>
        <w:spacing w:before="0"/>
        <w:rPr>
          <w:rFonts w:cs="Times New Roman"/>
        </w:rPr>
      </w:pPr>
      <w:proofErr w:type="gramStart"/>
      <w:r>
        <w:rPr>
          <w:rFonts w:cs="Times New Roman"/>
        </w:rPr>
        <w:t>(  )</w:t>
      </w:r>
      <w:proofErr w:type="gramEnd"/>
      <w:r>
        <w:rPr>
          <w:rFonts w:cs="Times New Roman"/>
        </w:rPr>
        <w:t xml:space="preserve"> Feedbacks are net negative </w:t>
      </w:r>
    </w:p>
    <w:p w14:paraId="6034EA5E" w14:textId="77777777" w:rsidR="00931F9E" w:rsidRPr="00450471" w:rsidRDefault="00931F9E" w:rsidP="00931F9E">
      <w:pPr>
        <w:rPr>
          <w:rStyle w:val="Style13ptBold"/>
        </w:rPr>
      </w:pPr>
      <w:r w:rsidRPr="00450471">
        <w:rPr>
          <w:rStyle w:val="Style13ptBold"/>
        </w:rPr>
        <w:t xml:space="preserve">Spencer </w:t>
      </w:r>
      <w:r>
        <w:rPr>
          <w:rStyle w:val="Style13ptBold"/>
        </w:rPr>
        <w:t>‘</w:t>
      </w:r>
      <w:r w:rsidRPr="00450471">
        <w:rPr>
          <w:rStyle w:val="Style13ptBold"/>
        </w:rPr>
        <w:t xml:space="preserve">8 </w:t>
      </w:r>
    </w:p>
    <w:p w14:paraId="69100F48" w14:textId="77777777" w:rsidR="00931F9E" w:rsidRPr="00065D60" w:rsidRDefault="00931F9E" w:rsidP="00931F9E">
      <w:pPr>
        <w:rPr>
          <w:szCs w:val="16"/>
        </w:rPr>
      </w:pPr>
      <w:r w:rsidRPr="00065D60">
        <w:rPr>
          <w:szCs w:val="16"/>
        </w:rPr>
        <w:t>(Roy W. Ph.D., climatologist, author, former NASA scientist, “Satellite and Climate Model Evidence Against Substantial Manmade Climate Change (</w:t>
      </w:r>
      <w:proofErr w:type="spellStart"/>
      <w:r w:rsidRPr="00065D60">
        <w:rPr>
          <w:szCs w:val="16"/>
        </w:rPr>
        <w:t>supercedes</w:t>
      </w:r>
      <w:proofErr w:type="spellEnd"/>
      <w:r w:rsidRPr="00065D60">
        <w:rPr>
          <w:szCs w:val="16"/>
        </w:rPr>
        <w:t xml:space="preserve"> “Has the Climate Sensitivity Holy Grail Been Found?”)”, Roy W. Spencer, 12/27/08, </w:t>
      </w:r>
      <w:hyperlink r:id="rId20" w:history="1">
        <w:r w:rsidRPr="00065D60">
          <w:rPr>
            <w:rStyle w:val="Hyperlink"/>
            <w:szCs w:val="16"/>
          </w:rPr>
          <w:t>http://www.drroyspencer.com/research-articles/satellite-and-climate-model-evidence/</w:t>
        </w:r>
      </w:hyperlink>
      <w:r w:rsidRPr="00065D60">
        <w:rPr>
          <w:szCs w:val="16"/>
        </w:rPr>
        <w:t>)</w:t>
      </w:r>
    </w:p>
    <w:p w14:paraId="28273604" w14:textId="77777777" w:rsidR="00931F9E" w:rsidRPr="00450471" w:rsidRDefault="00931F9E" w:rsidP="00931F9E"/>
    <w:p w14:paraId="035010C6" w14:textId="77777777" w:rsidR="00931F9E" w:rsidRDefault="00931F9E" w:rsidP="00931F9E">
      <w:pPr>
        <w:jc w:val="both"/>
        <w:rPr>
          <w:u w:val="single"/>
        </w:rPr>
      </w:pPr>
      <w:r w:rsidRPr="001A7752">
        <w:rPr>
          <w:u w:val="single"/>
        </w:rPr>
        <w:t xml:space="preserve">The comparisons modelers make between </w:t>
      </w:r>
      <w:r w:rsidRPr="001A7752">
        <w:t xml:space="preserve">their </w:t>
      </w:r>
      <w:r w:rsidRPr="000A7C3C">
        <w:rPr>
          <w:highlight w:val="green"/>
          <w:u w:val="single"/>
        </w:rPr>
        <w:t>models and satellite data are</w:t>
      </w:r>
      <w:r w:rsidRPr="000A7C3C">
        <w:rPr>
          <w:highlight w:val="green"/>
        </w:rPr>
        <w:t xml:space="preserve"> </w:t>
      </w:r>
      <w:r w:rsidRPr="001A7752">
        <w:t xml:space="preserve">typically rather crude and cursory. They are </w:t>
      </w:r>
      <w:r w:rsidRPr="000A7C3C">
        <w:rPr>
          <w:highlight w:val="green"/>
          <w:u w:val="single"/>
        </w:rPr>
        <w:t>not sufficiently detailed to</w:t>
      </w:r>
      <w:r w:rsidRPr="001A7752">
        <w:rPr>
          <w:u w:val="single"/>
        </w:rPr>
        <w:t xml:space="preserve"> really </w:t>
      </w:r>
      <w:r w:rsidRPr="000A7C3C">
        <w:rPr>
          <w:highlight w:val="green"/>
          <w:u w:val="single"/>
        </w:rPr>
        <w:t>say anything of substance about feedbacks</w:t>
      </w:r>
      <w:r w:rsidRPr="000A7C3C">
        <w:rPr>
          <w:highlight w:val="green"/>
        </w:rPr>
        <w:t xml:space="preserve"> </w:t>
      </w:r>
      <w:r w:rsidRPr="001A7752">
        <w:t xml:space="preserve">— in either the models or the satellite data – and </w:t>
      </w:r>
      <w:r w:rsidRPr="001A7752">
        <w:rPr>
          <w:u w:val="single"/>
        </w:rPr>
        <w:t xml:space="preserve">yet it is the </w:t>
      </w:r>
      <w:r w:rsidRPr="000A7C3C">
        <w:rPr>
          <w:highlight w:val="green"/>
          <w:u w:val="single"/>
        </w:rPr>
        <w:t xml:space="preserve">feedbacks </w:t>
      </w:r>
      <w:r w:rsidRPr="001A7752">
        <w:rPr>
          <w:u w:val="single"/>
        </w:rPr>
        <w:t xml:space="preserve">that will </w:t>
      </w:r>
      <w:r w:rsidRPr="000A7C3C">
        <w:rPr>
          <w:highlight w:val="green"/>
          <w:u w:val="single"/>
        </w:rPr>
        <w:t>determine how serious the manmade global warming problem will be</w:t>
      </w:r>
      <w:r w:rsidRPr="001A7752">
        <w:rPr>
          <w:u w:val="single"/>
        </w:rPr>
        <w:t>.</w:t>
      </w:r>
      <w:r w:rsidRPr="001A7752">
        <w:t xml:space="preserve"> And as I have tried to demonstrate here, </w:t>
      </w:r>
      <w:r w:rsidRPr="001A7752">
        <w:rPr>
          <w:u w:val="single"/>
        </w:rPr>
        <w:t xml:space="preserve">the </w:t>
      </w:r>
      <w:r w:rsidRPr="000A7C3C">
        <w:rPr>
          <w:highlight w:val="green"/>
          <w:u w:val="single"/>
        </w:rPr>
        <w:t xml:space="preserve">main reason </w:t>
      </w:r>
      <w:r w:rsidRPr="001A7752">
        <w:rPr>
          <w:u w:val="single"/>
        </w:rPr>
        <w:t>for the current inadequacy of such methods of comparison</w:t>
      </w:r>
      <w:r w:rsidRPr="001A7752">
        <w:t xml:space="preserve"> between models and observations</w:t>
      </w:r>
      <w:r w:rsidRPr="000A7C3C">
        <w:rPr>
          <w:highlight w:val="green"/>
        </w:rPr>
        <w:t xml:space="preserve"> </w:t>
      </w:r>
      <w:r w:rsidRPr="000A7C3C">
        <w:rPr>
          <w:highlight w:val="green"/>
          <w:u w:val="single"/>
        </w:rPr>
        <w:t>is the contaminating effect of clouds causing temperatures to change</w:t>
      </w:r>
      <w:r w:rsidRPr="001A7752">
        <w:rPr>
          <w:u w:val="single"/>
        </w:rPr>
        <w:t xml:space="preserve"> (forcing) when trying to estimate how temperatures cause clouds to change (feedback). </w:t>
      </w:r>
      <w:r w:rsidRPr="001A7752">
        <w:t xml:space="preserve">This not a new issue, </w:t>
      </w:r>
      <w:proofErr w:type="gramStart"/>
      <w:r w:rsidRPr="001A7752">
        <w:t>as it has been addressed by Forster and Gregory (2006, applied to satellite measurements) and Forster and Taylor</w:t>
      </w:r>
      <w:proofErr w:type="gramEnd"/>
      <w:r w:rsidRPr="001A7752">
        <w:t xml:space="preserve"> (2006, applied to climate model output). I have merely demonstrated that the same contamination occurs from internal fluctuations in clouds in the climate system. </w:t>
      </w:r>
      <w:r w:rsidRPr="001A7752">
        <w:rPr>
          <w:u w:val="single"/>
        </w:rPr>
        <w:t>The bottom line</w:t>
      </w:r>
      <w:r w:rsidRPr="001A7752">
        <w:t xml:space="preserve"> from the model and observational evidence presented here </w:t>
      </w:r>
      <w:r w:rsidRPr="001A7752">
        <w:rPr>
          <w:u w:val="single"/>
        </w:rPr>
        <w:t>is that:</w:t>
      </w:r>
      <w:r w:rsidRPr="001A7752">
        <w:t xml:space="preserve"> </w:t>
      </w:r>
      <w:r w:rsidRPr="000A7C3C">
        <w:rPr>
          <w:highlight w:val="green"/>
          <w:u w:val="single"/>
        </w:rPr>
        <w:t>Net feedbacks in the real climate system — on both short and long time scales —</w:t>
      </w:r>
      <w:r w:rsidRPr="001A7752">
        <w:rPr>
          <w:u w:val="single"/>
        </w:rPr>
        <w:t xml:space="preserve"> </w:t>
      </w:r>
      <w:r w:rsidRPr="000A7C3C">
        <w:rPr>
          <w:highlight w:val="green"/>
          <w:u w:val="single"/>
        </w:rPr>
        <w:t xml:space="preserve">are </w:t>
      </w:r>
      <w:r w:rsidRPr="001A7752">
        <w:rPr>
          <w:u w:val="single"/>
        </w:rPr>
        <w:t xml:space="preserve">probably </w:t>
      </w:r>
      <w:r w:rsidRPr="000A7C3C">
        <w:rPr>
          <w:highlight w:val="green"/>
          <w:u w:val="single"/>
        </w:rPr>
        <w:t>negative</w:t>
      </w:r>
      <w:r w:rsidRPr="001A7752">
        <w:rPr>
          <w:u w:val="single"/>
        </w:rPr>
        <w:t>.</w:t>
      </w:r>
      <w:r w:rsidRPr="001A7752">
        <w:t xml:space="preserve"> </w:t>
      </w:r>
      <w:r w:rsidRPr="000A7C3C">
        <w:rPr>
          <w:highlight w:val="green"/>
          <w:u w:val="single"/>
        </w:rPr>
        <w:t>A misinterpretation of cloud behavior has led climate modelers to build models in which cloud feedbacks are instead positive</w:t>
      </w:r>
      <w:r w:rsidRPr="001A7752">
        <w:rPr>
          <w:u w:val="single"/>
        </w:rPr>
        <w:t>, which has led the models to predict too much global warming in response to anthropo</w:t>
      </w:r>
      <w:r>
        <w:rPr>
          <w:u w:val="single"/>
        </w:rPr>
        <w:t>genic greenhouse gas emissions.</w:t>
      </w:r>
    </w:p>
    <w:p w14:paraId="31A01CD3" w14:textId="77777777" w:rsidR="00931F9E" w:rsidRDefault="00931F9E" w:rsidP="00931F9E"/>
    <w:p w14:paraId="667E9A87" w14:textId="77777777" w:rsidR="00931F9E" w:rsidRDefault="00931F9E" w:rsidP="00931F9E">
      <w:pPr>
        <w:pStyle w:val="Heading3"/>
      </w:pPr>
      <w:r>
        <w:lastRenderedPageBreak/>
        <w:t>Extensions – No Warming</w:t>
      </w:r>
    </w:p>
    <w:p w14:paraId="21FB0FA7" w14:textId="77777777" w:rsidR="00931F9E" w:rsidRDefault="00931F9E" w:rsidP="00931F9E">
      <w:pPr>
        <w:pStyle w:val="Heading4"/>
      </w:pPr>
      <w:proofErr w:type="gramStart"/>
      <w:r>
        <w:t>(  )</w:t>
      </w:r>
      <w:proofErr w:type="gramEnd"/>
      <w:r>
        <w:t xml:space="preserve"> No warming – models are wrong, feedbacks are negative and its cyclical</w:t>
      </w:r>
    </w:p>
    <w:p w14:paraId="37942EA5" w14:textId="77777777" w:rsidR="00931F9E" w:rsidRPr="005E7DCA" w:rsidRDefault="00931F9E" w:rsidP="00931F9E"/>
    <w:p w14:paraId="4ACE3387" w14:textId="77777777" w:rsidR="00931F9E" w:rsidRPr="00595FD0" w:rsidRDefault="00931F9E" w:rsidP="00931F9E">
      <w:pPr>
        <w:rPr>
          <w:rStyle w:val="Style13ptBold"/>
        </w:rPr>
      </w:pPr>
      <w:r w:rsidRPr="00595FD0">
        <w:rPr>
          <w:rStyle w:val="Style13ptBold"/>
        </w:rPr>
        <w:t xml:space="preserve">Evans </w:t>
      </w:r>
      <w:r>
        <w:rPr>
          <w:rStyle w:val="Style13ptBold"/>
        </w:rPr>
        <w:t>‘</w:t>
      </w:r>
      <w:r w:rsidRPr="00595FD0">
        <w:rPr>
          <w:rStyle w:val="Style13ptBold"/>
        </w:rPr>
        <w:t>11</w:t>
      </w:r>
    </w:p>
    <w:p w14:paraId="639B95BC" w14:textId="77777777" w:rsidR="00931F9E" w:rsidRPr="005E7DCA" w:rsidRDefault="00931F9E" w:rsidP="00931F9E">
      <w:pPr>
        <w:rPr>
          <w:szCs w:val="16"/>
        </w:rPr>
      </w:pPr>
      <w:r w:rsidRPr="005E7DCA">
        <w:rPr>
          <w:szCs w:val="16"/>
        </w:rPr>
        <w:t xml:space="preserve">(David, doctor in electrical engineering, worked from 1999 to 2006 for the Australian Greenhouse Office, an agency of the Australian government, designing a carbon accounting system, “Climate models are fundamentally flawed as they greatly overestimate the temperature increases due to carbon dioxide,” 3/23, </w:t>
      </w:r>
      <w:hyperlink r:id="rId21" w:history="1">
        <w:r w:rsidRPr="005E7DCA">
          <w:rPr>
            <w:rStyle w:val="Hyperlink"/>
            <w:szCs w:val="16"/>
          </w:rPr>
          <w:t>http://www.ted.com/conversations/2533/climate_models_are_fundamental.html</w:t>
        </w:r>
      </w:hyperlink>
      <w:r w:rsidRPr="005E7DCA">
        <w:rPr>
          <w:szCs w:val="16"/>
        </w:rPr>
        <w:t>)</w:t>
      </w:r>
    </w:p>
    <w:p w14:paraId="62CC4960" w14:textId="77777777" w:rsidR="00931F9E" w:rsidRPr="00595FD0" w:rsidRDefault="00931F9E" w:rsidP="00931F9E"/>
    <w:p w14:paraId="5227E049" w14:textId="77777777" w:rsidR="00931F9E" w:rsidRPr="000A7C3C" w:rsidRDefault="00931F9E" w:rsidP="00931F9E">
      <w:pPr>
        <w:jc w:val="both"/>
        <w:rPr>
          <w:rStyle w:val="StyleUnderline"/>
          <w:highlight w:val="green"/>
        </w:rPr>
      </w:pPr>
      <w:r w:rsidRPr="00796D3D">
        <w:rPr>
          <w:rStyle w:val="StyleUnderline"/>
        </w:rPr>
        <w:t>The</w:t>
      </w:r>
      <w:r w:rsidRPr="00796D3D">
        <w:t xml:space="preserve"> core </w:t>
      </w:r>
      <w:r w:rsidRPr="00796D3D">
        <w:rPr>
          <w:rStyle w:val="StyleUnderline"/>
        </w:rPr>
        <w:t>idea of every official climate model</w:t>
      </w:r>
      <w:r w:rsidRPr="00796D3D">
        <w:t xml:space="preserve">: </w:t>
      </w:r>
      <w:r w:rsidRPr="00796D3D">
        <w:rPr>
          <w:rStyle w:val="StyleUnderline"/>
        </w:rPr>
        <w:t>for each bit of warming due to carbon dioxide, it ends up causing three bits of warming due to the extra moist air</w:t>
      </w:r>
      <w:r w:rsidRPr="00796D3D">
        <w:t xml:space="preserve">. The </w:t>
      </w:r>
      <w:r w:rsidRPr="000A7C3C">
        <w:rPr>
          <w:rStyle w:val="StyleUnderline"/>
          <w:highlight w:val="green"/>
        </w:rPr>
        <w:t>climate models amplify</w:t>
      </w:r>
      <w:r w:rsidRPr="00796D3D">
        <w:t xml:space="preserve"> the carbon dioxide </w:t>
      </w:r>
      <w:r w:rsidRPr="000A7C3C">
        <w:rPr>
          <w:rStyle w:val="StyleUnderline"/>
          <w:highlight w:val="green"/>
        </w:rPr>
        <w:t xml:space="preserve">warming by a factor of three </w:t>
      </w:r>
      <w:r w:rsidRPr="00796D3D">
        <w:t xml:space="preserve">– so two thirds of their projected warming is </w:t>
      </w:r>
      <w:r w:rsidRPr="000A7C3C">
        <w:rPr>
          <w:rStyle w:val="StyleUnderline"/>
          <w:highlight w:val="green"/>
        </w:rPr>
        <w:t>due to extra moist air</w:t>
      </w:r>
      <w:r w:rsidRPr="00796D3D">
        <w:t xml:space="preserve"> (and other factors), only one third is due to extra carbon dioxide. This is the core of the issue. All the disagreements spring from this. </w:t>
      </w:r>
      <w:r w:rsidRPr="00796D3D">
        <w:rPr>
          <w:rStyle w:val="StyleUnderline"/>
        </w:rPr>
        <w:t xml:space="preserve">The alarmist case is based on this guess about moisture in the atmosphere. </w:t>
      </w:r>
      <w:r w:rsidRPr="000A7C3C">
        <w:rPr>
          <w:rStyle w:val="StyleUnderline"/>
          <w:highlight w:val="green"/>
        </w:rPr>
        <w:t>There is simply no evidence</w:t>
      </w:r>
      <w:r w:rsidRPr="00796D3D">
        <w:rPr>
          <w:rStyle w:val="StyleUnderline"/>
        </w:rPr>
        <w:t xml:space="preserve"> for the amplification</w:t>
      </w:r>
      <w:r w:rsidRPr="00796D3D">
        <w:t xml:space="preserve"> that is at the core of their alarmism. Weather balloons had been measuring the atmosphere since the 1960’s. </w:t>
      </w:r>
      <w:r w:rsidRPr="00796D3D">
        <w:rPr>
          <w:rStyle w:val="StyleUnderline"/>
        </w:rPr>
        <w:t xml:space="preserve">The climate </w:t>
      </w:r>
      <w:r w:rsidRPr="000A7C3C">
        <w:rPr>
          <w:rStyle w:val="StyleUnderline"/>
          <w:highlight w:val="green"/>
        </w:rPr>
        <w:t xml:space="preserve">models </w:t>
      </w:r>
      <w:r w:rsidRPr="00796D3D">
        <w:rPr>
          <w:rStyle w:val="StyleUnderline"/>
        </w:rPr>
        <w:t xml:space="preserve">all </w:t>
      </w:r>
      <w:r w:rsidRPr="000A7C3C">
        <w:rPr>
          <w:rStyle w:val="StyleUnderline"/>
          <w:highlight w:val="green"/>
        </w:rPr>
        <w:t xml:space="preserve">predict </w:t>
      </w:r>
      <w:r w:rsidRPr="00796D3D">
        <w:rPr>
          <w:rStyle w:val="StyleUnderline"/>
        </w:rPr>
        <w:t xml:space="preserve">that as the planet warms, </w:t>
      </w:r>
      <w:r w:rsidRPr="000A7C3C">
        <w:rPr>
          <w:rStyle w:val="StyleUnderline"/>
          <w:highlight w:val="green"/>
        </w:rPr>
        <w:t xml:space="preserve">a </w:t>
      </w:r>
      <w:proofErr w:type="gramStart"/>
      <w:r w:rsidRPr="000A7C3C">
        <w:rPr>
          <w:rStyle w:val="StyleUnderline"/>
          <w:highlight w:val="green"/>
        </w:rPr>
        <w:t>hot-spot</w:t>
      </w:r>
      <w:proofErr w:type="gramEnd"/>
      <w:r w:rsidRPr="000A7C3C">
        <w:rPr>
          <w:rStyle w:val="StyleUnderline"/>
          <w:highlight w:val="green"/>
        </w:rPr>
        <w:t xml:space="preserve"> of moist air will develop over the tropics</w:t>
      </w:r>
      <w:r w:rsidRPr="000A7C3C">
        <w:rPr>
          <w:highlight w:val="green"/>
        </w:rPr>
        <w:t xml:space="preserve"> </w:t>
      </w:r>
      <w:r w:rsidRPr="00796D3D">
        <w:t xml:space="preserve">about 10km up. </w:t>
      </w:r>
      <w:r w:rsidRPr="000A7C3C">
        <w:rPr>
          <w:rStyle w:val="StyleUnderline"/>
          <w:highlight w:val="green"/>
        </w:rPr>
        <w:t xml:space="preserve">Weather balloons have found no </w:t>
      </w:r>
      <w:proofErr w:type="gramStart"/>
      <w:r w:rsidRPr="000A7C3C">
        <w:rPr>
          <w:rStyle w:val="StyleUnderline"/>
          <w:highlight w:val="green"/>
        </w:rPr>
        <w:t>hot-spot</w:t>
      </w:r>
      <w:proofErr w:type="gramEnd"/>
      <w:r w:rsidRPr="000A7C3C">
        <w:rPr>
          <w:rStyle w:val="StyleUnderline"/>
          <w:highlight w:val="green"/>
        </w:rPr>
        <w:t>. Not even a small one.</w:t>
      </w:r>
      <w:r w:rsidRPr="00796D3D">
        <w:t xml:space="preserve"> This evidence proves the </w:t>
      </w:r>
      <w:r w:rsidRPr="000A7C3C">
        <w:rPr>
          <w:rStyle w:val="StyleUnderline"/>
          <w:highlight w:val="green"/>
        </w:rPr>
        <w:t xml:space="preserve">climate models are fundamentally flawed and </w:t>
      </w:r>
      <w:r w:rsidRPr="00796D3D">
        <w:rPr>
          <w:rStyle w:val="StyleUnderline"/>
        </w:rPr>
        <w:t xml:space="preserve">they greatly </w:t>
      </w:r>
      <w:r w:rsidRPr="000A7C3C">
        <w:rPr>
          <w:rStyle w:val="StyleUnderline"/>
          <w:highlight w:val="green"/>
        </w:rPr>
        <w:t xml:space="preserve">overestimate </w:t>
      </w:r>
      <w:r w:rsidRPr="00796D3D">
        <w:rPr>
          <w:rStyle w:val="StyleUnderline"/>
        </w:rPr>
        <w:t xml:space="preserve">the </w:t>
      </w:r>
      <w:r w:rsidRPr="000A7C3C">
        <w:rPr>
          <w:rStyle w:val="StyleUnderline"/>
          <w:highlight w:val="green"/>
        </w:rPr>
        <w:t>temperature increases due to carbon dioxide</w:t>
      </w:r>
      <w:r w:rsidRPr="00796D3D">
        <w:rPr>
          <w:rStyle w:val="StyleUnderline"/>
        </w:rPr>
        <w:t>.</w:t>
      </w:r>
      <w:r w:rsidRPr="00796D3D">
        <w:t xml:space="preserve"> There are now several independent pieces of evidence showing that </w:t>
      </w:r>
      <w:r w:rsidRPr="000A7C3C">
        <w:rPr>
          <w:rStyle w:val="StyleUnderline"/>
          <w:highlight w:val="green"/>
        </w:rPr>
        <w:t xml:space="preserve">the earth responds to </w:t>
      </w:r>
      <w:r w:rsidRPr="00796D3D">
        <w:rPr>
          <w:rStyle w:val="StyleUnderline"/>
        </w:rPr>
        <w:t xml:space="preserve">the </w:t>
      </w:r>
      <w:r w:rsidRPr="000A7C3C">
        <w:rPr>
          <w:rStyle w:val="StyleUnderline"/>
          <w:highlight w:val="green"/>
        </w:rPr>
        <w:t xml:space="preserve">warming </w:t>
      </w:r>
      <w:r w:rsidRPr="00796D3D">
        <w:rPr>
          <w:rStyle w:val="StyleUnderline"/>
        </w:rPr>
        <w:t xml:space="preserve">due to extra carbon dioxide </w:t>
      </w:r>
      <w:r w:rsidRPr="000A7C3C">
        <w:rPr>
          <w:rStyle w:val="StyleUnderline"/>
          <w:highlight w:val="green"/>
        </w:rPr>
        <w:t>by dampening the warming.</w:t>
      </w:r>
      <w:r w:rsidRPr="00796D3D">
        <w:t xml:space="preserve"> In the US, nearly 90% of official thermometers surveyed by volunteers violate official siting requirements that they not be too close to an artificial heating source. Global temperature is also measured by satellites, which measure nearly the whole planet 24/7 without bias. The satellites say the hottest recent year was 1998, and that since 2001 the global temperature has leveled off. So what is really going on with the climate? The earth has been in a warming trend since the Little Ice Age around 1680. </w:t>
      </w:r>
      <w:r w:rsidRPr="000A7C3C">
        <w:rPr>
          <w:rStyle w:val="StyleUnderline"/>
          <w:highlight w:val="green"/>
        </w:rPr>
        <w:t>The Pacific Decadal Oscillation causes alternating global warming and cooling</w:t>
      </w:r>
      <w:r w:rsidRPr="00796D3D">
        <w:rPr>
          <w:rStyle w:val="StyleUnderline"/>
        </w:rPr>
        <w:t xml:space="preserve"> for 25 – 30 years at a go in each direction. Having just finished a warming phase, </w:t>
      </w:r>
      <w:r w:rsidRPr="000A7C3C">
        <w:rPr>
          <w:rStyle w:val="StyleUnderline"/>
          <w:highlight w:val="green"/>
        </w:rPr>
        <w:t>expect mild global cooling for the next two decades.</w:t>
      </w:r>
    </w:p>
    <w:p w14:paraId="5ED42663" w14:textId="77777777" w:rsidR="00931F9E" w:rsidRDefault="00931F9E" w:rsidP="00931F9E">
      <w:pPr>
        <w:pStyle w:val="Heading4"/>
        <w:jc w:val="both"/>
        <w:rPr>
          <w:rFonts w:cs="Times New Roman"/>
        </w:rPr>
      </w:pPr>
      <w:proofErr w:type="gramStart"/>
      <w:r>
        <w:t>(  )</w:t>
      </w:r>
      <w:proofErr w:type="gramEnd"/>
      <w:r>
        <w:t xml:space="preserve"> </w:t>
      </w:r>
      <w:r>
        <w:rPr>
          <w:rFonts w:cs="Times New Roman"/>
        </w:rPr>
        <w:t>Aerosols block warming now</w:t>
      </w:r>
    </w:p>
    <w:p w14:paraId="0BD183F4" w14:textId="77777777" w:rsidR="00931F9E" w:rsidRPr="005E7DCA" w:rsidRDefault="00931F9E" w:rsidP="00931F9E"/>
    <w:p w14:paraId="7FBFCEE6" w14:textId="77777777" w:rsidR="00931F9E" w:rsidRPr="00595FD0" w:rsidRDefault="00931F9E" w:rsidP="00931F9E">
      <w:pPr>
        <w:rPr>
          <w:rStyle w:val="Style13ptBold"/>
        </w:rPr>
      </w:pPr>
      <w:proofErr w:type="spellStart"/>
      <w:r w:rsidRPr="00595FD0">
        <w:rPr>
          <w:rStyle w:val="Style13ptBold"/>
        </w:rPr>
        <w:t>Biello</w:t>
      </w:r>
      <w:proofErr w:type="spellEnd"/>
      <w:r w:rsidRPr="00595FD0">
        <w:rPr>
          <w:rStyle w:val="Style13ptBold"/>
        </w:rPr>
        <w:t xml:space="preserve"> </w:t>
      </w:r>
      <w:r>
        <w:rPr>
          <w:rStyle w:val="Style13ptBold"/>
        </w:rPr>
        <w:t>‘</w:t>
      </w:r>
      <w:r w:rsidRPr="00595FD0">
        <w:rPr>
          <w:rStyle w:val="Style13ptBold"/>
        </w:rPr>
        <w:t xml:space="preserve">11 </w:t>
      </w:r>
    </w:p>
    <w:p w14:paraId="7C7154A6" w14:textId="77777777" w:rsidR="00931F9E" w:rsidRPr="005E7DCA" w:rsidRDefault="00931F9E" w:rsidP="00931F9E">
      <w:pPr>
        <w:rPr>
          <w:szCs w:val="16"/>
        </w:rPr>
      </w:pPr>
      <w:r w:rsidRPr="005E7DCA">
        <w:rPr>
          <w:szCs w:val="16"/>
        </w:rPr>
        <w:t xml:space="preserve">(David </w:t>
      </w:r>
      <w:proofErr w:type="spellStart"/>
      <w:r w:rsidRPr="005E7DCA">
        <w:rPr>
          <w:szCs w:val="16"/>
        </w:rPr>
        <w:t>Biello</w:t>
      </w:r>
      <w:proofErr w:type="spellEnd"/>
      <w:r w:rsidRPr="005E7DCA">
        <w:rPr>
          <w:szCs w:val="16"/>
        </w:rPr>
        <w:t xml:space="preserve">- award-winning online associate editor for environment and energy for Scientific American- Stratospheric Pollution Helps Slow Global Warming-July 11 2011- </w:t>
      </w:r>
      <w:hyperlink r:id="rId22" w:history="1">
        <w:r w:rsidRPr="005E7DCA">
          <w:rPr>
            <w:rStyle w:val="Hyperlink"/>
            <w:szCs w:val="16"/>
          </w:rPr>
          <w:t>http://www.scientificamerican.com/article.cfm?id=stratospheric-pollution-helps-slow-global-warming</w:t>
        </w:r>
      </w:hyperlink>
      <w:r w:rsidRPr="005E7DCA">
        <w:rPr>
          <w:szCs w:val="16"/>
        </w:rPr>
        <w:t>)</w:t>
      </w:r>
    </w:p>
    <w:p w14:paraId="22C95154" w14:textId="77777777" w:rsidR="00931F9E" w:rsidRPr="00595FD0" w:rsidRDefault="00931F9E" w:rsidP="00931F9E"/>
    <w:p w14:paraId="2041C215" w14:textId="77777777" w:rsidR="00931F9E" w:rsidRPr="00AC2EB0" w:rsidRDefault="00931F9E" w:rsidP="00931F9E">
      <w:pPr>
        <w:jc w:val="both"/>
        <w:rPr>
          <w:rStyle w:val="StyleUnderline"/>
          <w:b/>
        </w:rPr>
      </w:pPr>
      <w:r w:rsidRPr="00447D9A">
        <w:rPr>
          <w:shd w:val="clear" w:color="auto" w:fill="FFFFFF"/>
        </w:rPr>
        <w:t xml:space="preserve">Now, </w:t>
      </w:r>
      <w:r w:rsidRPr="00AC2EB0">
        <w:rPr>
          <w:rStyle w:val="StyleUnderline"/>
        </w:rPr>
        <w:t>research suggests that for the past decade</w:t>
      </w:r>
      <w:r w:rsidRPr="00447D9A">
        <w:rPr>
          <w:shd w:val="clear" w:color="auto" w:fill="FFFFFF"/>
        </w:rPr>
        <w:t xml:space="preserve">, such stratospheric </w:t>
      </w:r>
      <w:r w:rsidRPr="000A7C3C">
        <w:rPr>
          <w:rStyle w:val="StyleUnderline"/>
          <w:highlight w:val="green"/>
        </w:rPr>
        <w:t>aerosols</w:t>
      </w:r>
      <w:r w:rsidRPr="00447D9A">
        <w:rPr>
          <w:shd w:val="clear" w:color="auto" w:fill="FFFFFF"/>
        </w:rPr>
        <w:t>—injected into the atmosphere by either recent volcanic eruptions or human activities such as coal burning—</w:t>
      </w:r>
      <w:r w:rsidRPr="000A7C3C">
        <w:rPr>
          <w:rStyle w:val="StyleUnderline"/>
          <w:highlight w:val="green"/>
        </w:rPr>
        <w:t xml:space="preserve">are slowing down </w:t>
      </w:r>
      <w:hyperlink r:id="rId23" w:history="1">
        <w:r w:rsidRPr="000A7C3C">
          <w:rPr>
            <w:rStyle w:val="StyleUnderline"/>
            <w:highlight w:val="green"/>
          </w:rPr>
          <w:t>global warming</w:t>
        </w:r>
      </w:hyperlink>
      <w:r w:rsidRPr="00AC2EB0">
        <w:rPr>
          <w:rStyle w:val="StyleUnderline"/>
        </w:rPr>
        <w:t xml:space="preserve">. "Aerosols acted to keep warming from being as big as it would have been," </w:t>
      </w:r>
      <w:r w:rsidRPr="000A7C3C">
        <w:rPr>
          <w:rStyle w:val="StyleUnderline"/>
          <w:highlight w:val="green"/>
        </w:rPr>
        <w:t xml:space="preserve">says atmospheric scientist </w:t>
      </w:r>
      <w:r w:rsidRPr="00AC2EB0">
        <w:rPr>
          <w:rStyle w:val="StyleUnderline"/>
        </w:rPr>
        <w:t xml:space="preserve">John </w:t>
      </w:r>
      <w:r w:rsidRPr="000A7C3C">
        <w:rPr>
          <w:rStyle w:val="StyleUnderline"/>
          <w:highlight w:val="green"/>
        </w:rPr>
        <w:t xml:space="preserve">Daniel of the </w:t>
      </w:r>
      <w:r w:rsidRPr="00AC2EB0">
        <w:rPr>
          <w:rStyle w:val="StyleUnderline"/>
        </w:rPr>
        <w:t>National Oceanic and Atmospheric Administration's (</w:t>
      </w:r>
      <w:r w:rsidRPr="000A7C3C">
        <w:rPr>
          <w:rStyle w:val="StyleUnderline"/>
          <w:highlight w:val="green"/>
        </w:rPr>
        <w:t>NOAA</w:t>
      </w:r>
      <w:r w:rsidRPr="00AC2EB0">
        <w:rPr>
          <w:rStyle w:val="StyleUnderline"/>
        </w:rPr>
        <w:t>)</w:t>
      </w:r>
      <w:r w:rsidRPr="00447D9A">
        <w:rPr>
          <w:shd w:val="clear" w:color="auto" w:fill="FFFFFF"/>
        </w:rPr>
        <w:t xml:space="preserve"> Earth System Research Laboratory, who helped lead the </w:t>
      </w:r>
      <w:hyperlink r:id="rId24" w:history="1">
        <w:r w:rsidRPr="00701CD3">
          <w:rPr>
            <w:color w:val="19437C"/>
            <w:u w:val="single"/>
            <w:bdr w:val="none" w:sz="0" w:space="0" w:color="auto" w:frame="1"/>
            <w:shd w:val="clear" w:color="auto" w:fill="FFFFFF"/>
          </w:rPr>
          <w:t>research published online in</w:t>
        </w:r>
        <w:r>
          <w:rPr>
            <w:color w:val="19437C"/>
            <w:u w:val="single"/>
            <w:bdr w:val="none" w:sz="0" w:space="0" w:color="auto" w:frame="1"/>
            <w:shd w:val="clear" w:color="auto" w:fill="FFFFFF"/>
          </w:rPr>
          <w:t xml:space="preserve"> </w:t>
        </w:r>
        <w:r w:rsidRPr="00701CD3">
          <w:rPr>
            <w:i/>
            <w:iCs/>
            <w:color w:val="19437C"/>
            <w:u w:val="single"/>
            <w:bdr w:val="none" w:sz="0" w:space="0" w:color="auto" w:frame="1"/>
          </w:rPr>
          <w:t>Science</w:t>
        </w:r>
      </w:hyperlink>
      <w:r w:rsidRPr="00447D9A">
        <w:rPr>
          <w:shd w:val="clear" w:color="auto" w:fill="FFFFFF"/>
        </w:rPr>
        <w:t xml:space="preserve"> on July 21. "It's still warming, </w:t>
      </w:r>
      <w:r w:rsidRPr="00AC2EB0">
        <w:rPr>
          <w:rStyle w:val="StyleUnderline"/>
        </w:rPr>
        <w:t>it's</w:t>
      </w:r>
      <w:r w:rsidRPr="00447D9A">
        <w:rPr>
          <w:shd w:val="clear" w:color="auto" w:fill="FFFFFF"/>
        </w:rPr>
        <w:t xml:space="preserve"> just </w:t>
      </w:r>
      <w:r w:rsidRPr="00AC2EB0">
        <w:rPr>
          <w:rStyle w:val="StyleUnderline"/>
        </w:rPr>
        <w:t>not warming as much as it would have been."</w:t>
      </w:r>
      <w:r w:rsidRPr="00447D9A">
        <w:t xml:space="preserve"> </w:t>
      </w:r>
      <w:r w:rsidRPr="00447D9A">
        <w:rPr>
          <w:shd w:val="clear" w:color="auto" w:fill="FFFFFF"/>
        </w:rPr>
        <w:t xml:space="preserve">Essentially, sulfur dioxide gets emitted near the surface, either by a coal-fired power plant's smokestack or a volcano. If that </w:t>
      </w:r>
      <w:r w:rsidRPr="000A7C3C">
        <w:rPr>
          <w:rStyle w:val="StyleUnderline"/>
          <w:highlight w:val="green"/>
        </w:rPr>
        <w:t>SO2</w:t>
      </w:r>
      <w:r w:rsidRPr="000A7C3C">
        <w:rPr>
          <w:highlight w:val="green"/>
          <w:shd w:val="clear" w:color="auto" w:fill="FFFFFF"/>
        </w:rPr>
        <w:t xml:space="preserve"> </w:t>
      </w:r>
      <w:r w:rsidRPr="00447D9A">
        <w:rPr>
          <w:shd w:val="clear" w:color="auto" w:fill="FFFFFF"/>
        </w:rPr>
        <w:t xml:space="preserve">makes it to the stratosphere—the middle layer of the atmosphere 10 kilometers up—it </w:t>
      </w:r>
      <w:r w:rsidRPr="00AC2EB0">
        <w:rPr>
          <w:rStyle w:val="StyleUnderline"/>
        </w:rPr>
        <w:t>forms droplets of diluted sulfuric acid, known as</w:t>
      </w:r>
      <w:r w:rsidRPr="00475FEC">
        <w:rPr>
          <w:rStyle w:val="StyleUnderline"/>
        </w:rPr>
        <w:t xml:space="preserve"> </w:t>
      </w:r>
      <w:hyperlink r:id="rId25" w:history="1">
        <w:r w:rsidRPr="00475FEC">
          <w:rPr>
            <w:rStyle w:val="StyleUnderline"/>
          </w:rPr>
          <w:t>aerosols</w:t>
        </w:r>
      </w:hyperlink>
      <w:r w:rsidRPr="00AC2EB0">
        <w:rPr>
          <w:rStyle w:val="StyleUnderline"/>
        </w:rPr>
        <w:t xml:space="preserve">. These </w:t>
      </w:r>
      <w:r w:rsidRPr="000A7C3C">
        <w:rPr>
          <w:rStyle w:val="StyleUnderline"/>
          <w:highlight w:val="green"/>
        </w:rPr>
        <w:t>aerosols reflect sunlight away from the planet, shading the surface and cooling temperatures</w:t>
      </w:r>
      <w:r w:rsidRPr="00AC2EB0">
        <w:rPr>
          <w:rStyle w:val="StyleUnderline"/>
        </w:rPr>
        <w:t>. And some can persist for a few years</w:t>
      </w:r>
      <w:r w:rsidRPr="00447D9A">
        <w:rPr>
          <w:shd w:val="clear" w:color="auto" w:fill="FFFFFF"/>
        </w:rPr>
        <w:t>, prolonging that cooling.</w:t>
      </w:r>
      <w:r w:rsidRPr="00447D9A">
        <w:t xml:space="preserve"> </w:t>
      </w:r>
      <w:r w:rsidRPr="00447D9A">
        <w:rPr>
          <w:shd w:val="clear" w:color="auto" w:fill="FFFFFF"/>
        </w:rPr>
        <w:t xml:space="preserve">By analyzing </w:t>
      </w:r>
      <w:r w:rsidRPr="00447D9A">
        <w:rPr>
          <w:shd w:val="clear" w:color="auto" w:fill="FFFFFF"/>
        </w:rPr>
        <w:lastRenderedPageBreak/>
        <w:t xml:space="preserve">satellite data and other measures, Daniel and his colleagues found that </w:t>
      </w:r>
      <w:r w:rsidRPr="00AC2EB0">
        <w:rPr>
          <w:rStyle w:val="StyleUnderline"/>
        </w:rPr>
        <w:t xml:space="preserve">such </w:t>
      </w:r>
      <w:r w:rsidRPr="000A7C3C">
        <w:rPr>
          <w:rStyle w:val="StyleUnderline"/>
          <w:highlight w:val="green"/>
        </w:rPr>
        <w:t xml:space="preserve">aerosols have been on the rise </w:t>
      </w:r>
      <w:r w:rsidRPr="00AC2EB0">
        <w:rPr>
          <w:rStyle w:val="StyleUnderline"/>
        </w:rPr>
        <w:t xml:space="preserve">in Earth's atmosphere </w:t>
      </w:r>
      <w:r w:rsidRPr="000A7C3C">
        <w:rPr>
          <w:rStyle w:val="StyleUnderline"/>
          <w:highlight w:val="green"/>
        </w:rPr>
        <w:t>in the past decade</w:t>
      </w:r>
      <w:r w:rsidRPr="00AC2EB0">
        <w:rPr>
          <w:rStyle w:val="StyleUnderline"/>
        </w:rPr>
        <w:t>, nearly doubling in concentration</w:t>
      </w:r>
      <w:r w:rsidRPr="00447D9A">
        <w:rPr>
          <w:shd w:val="clear" w:color="auto" w:fill="FFFFFF"/>
        </w:rPr>
        <w:t>. That concentration has reflected roughly 0.1 watts per meter squared of sunlight away from the planet, enough to o/</w:t>
      </w:r>
      <w:proofErr w:type="spellStart"/>
      <w:r w:rsidRPr="00447D9A">
        <w:rPr>
          <w:shd w:val="clear" w:color="auto" w:fill="FFFFFF"/>
        </w:rPr>
        <w:t>ffset</w:t>
      </w:r>
      <w:proofErr w:type="spellEnd"/>
      <w:r w:rsidRPr="00447D9A">
        <w:rPr>
          <w:shd w:val="clear" w:color="auto" w:fill="FFFFFF"/>
        </w:rPr>
        <w:t xml:space="preserve"> roughly one-third of the 0.28 watts per meter squared of extra heat trapped by </w:t>
      </w:r>
      <w:hyperlink r:id="rId26" w:history="1">
        <w:r w:rsidRPr="00701CD3">
          <w:rPr>
            <w:color w:val="19437C"/>
            <w:u w:val="single"/>
            <w:bdr w:val="none" w:sz="0" w:space="0" w:color="auto" w:frame="1"/>
            <w:shd w:val="clear" w:color="auto" w:fill="FFFFFF"/>
          </w:rPr>
          <w:t>rising atmospheric concentrations of greenhouse gases</w:t>
        </w:r>
      </w:hyperlink>
      <w:r w:rsidRPr="00447D9A">
        <w:rPr>
          <w:shd w:val="clear" w:color="auto" w:fill="FFFFFF"/>
        </w:rPr>
        <w:t xml:space="preserve"> such as carbon dioxide. The researchers calculate that the </w:t>
      </w:r>
      <w:r w:rsidRPr="00AC2EB0">
        <w:rPr>
          <w:rStyle w:val="StyleUnderline"/>
        </w:rPr>
        <w:t xml:space="preserve">aerosols prevented 0.07 degrees Celsius of warming in average temperatures since 2000. </w:t>
      </w:r>
    </w:p>
    <w:p w14:paraId="15BF6CCF" w14:textId="77777777" w:rsidR="00931F9E" w:rsidRDefault="00931F9E" w:rsidP="00931F9E">
      <w:pPr>
        <w:pStyle w:val="Heading4"/>
        <w:rPr>
          <w:rFonts w:cs="Times New Roman"/>
        </w:rPr>
      </w:pPr>
      <w:proofErr w:type="gramStart"/>
      <w:r>
        <w:t>(  )</w:t>
      </w:r>
      <w:proofErr w:type="gramEnd"/>
      <w:r>
        <w:t xml:space="preserve"> </w:t>
      </w:r>
      <w:r w:rsidRPr="00BF0D4D">
        <w:rPr>
          <w:rFonts w:cs="Times New Roman"/>
        </w:rPr>
        <w:t>Temperatures this decade have balanced out</w:t>
      </w:r>
      <w:r>
        <w:rPr>
          <w:rFonts w:cs="Times New Roman"/>
        </w:rPr>
        <w:t>- no changes</w:t>
      </w:r>
    </w:p>
    <w:p w14:paraId="6BBDF81F" w14:textId="77777777" w:rsidR="00931F9E" w:rsidRPr="005E7DCA" w:rsidRDefault="00931F9E" w:rsidP="00931F9E"/>
    <w:p w14:paraId="71E49C91" w14:textId="77777777" w:rsidR="00931F9E" w:rsidRPr="00595FD0" w:rsidRDefault="00931F9E" w:rsidP="00931F9E">
      <w:pPr>
        <w:rPr>
          <w:rStyle w:val="Style13ptBold"/>
        </w:rPr>
      </w:pPr>
      <w:r>
        <w:rPr>
          <w:rStyle w:val="Style13ptBold"/>
        </w:rPr>
        <w:t>Totty ‘9</w:t>
      </w:r>
    </w:p>
    <w:p w14:paraId="6A5768AD" w14:textId="77777777" w:rsidR="00931F9E" w:rsidRPr="005E7DCA" w:rsidRDefault="00931F9E" w:rsidP="00931F9E">
      <w:pPr>
        <w:rPr>
          <w:szCs w:val="16"/>
        </w:rPr>
      </w:pPr>
      <w:r w:rsidRPr="005E7DCA">
        <w:rPr>
          <w:szCs w:val="16"/>
        </w:rPr>
        <w:t xml:space="preserve">Michael Totty, 2009 news editor in the WSJ's San Francisco bureau. </w:t>
      </w:r>
      <w:proofErr w:type="gramStart"/>
      <w:r w:rsidRPr="005E7DCA">
        <w:rPr>
          <w:szCs w:val="16"/>
        </w:rPr>
        <w:t>reporter</w:t>
      </w:r>
      <w:proofErr w:type="gramEnd"/>
      <w:r w:rsidRPr="005E7DCA">
        <w:rPr>
          <w:szCs w:val="16"/>
        </w:rPr>
        <w:t>, editor and  podcaster (</w:t>
      </w:r>
      <w:hyperlink r:id="rId27" w:history="1">
        <w:r w:rsidRPr="005E7DCA">
          <w:rPr>
            <w:rStyle w:val="Hyperlink"/>
            <w:szCs w:val="16"/>
          </w:rPr>
          <w:t>http://online.wsj.com/article/SB10001424052748703819904574551303527570212</w:t>
        </w:r>
      </w:hyperlink>
      <w:r w:rsidRPr="005E7DCA">
        <w:rPr>
          <w:szCs w:val="16"/>
        </w:rPr>
        <w:t>.html) Wall Street Journal, “What Global Warming?”, December 6, 2009)</w:t>
      </w:r>
    </w:p>
    <w:p w14:paraId="36579462" w14:textId="77777777" w:rsidR="00931F9E" w:rsidRPr="00BF0D4D" w:rsidRDefault="00931F9E" w:rsidP="00931F9E">
      <w:pPr>
        <w:jc w:val="both"/>
      </w:pPr>
      <w:r w:rsidRPr="000A7C3C">
        <w:rPr>
          <w:szCs w:val="20"/>
          <w:highlight w:val="green"/>
          <w:u w:val="single"/>
        </w:rPr>
        <w:t>But this isn't evidence of a cooling planet</w:t>
      </w:r>
      <w:r w:rsidRPr="00BF0D4D">
        <w:rPr>
          <w:szCs w:val="20"/>
          <w:u w:val="single"/>
        </w:rPr>
        <w:t xml:space="preserve">. Partly, it's a result of picking an exceptionally hot year—1998—as a starting point. That year experienced an unusually strong El Niño, a natural and periodic warming of the Pacific Ocean that can have powerful effects on global climate.  </w:t>
      </w:r>
      <w:r w:rsidRPr="000A7C3C">
        <w:rPr>
          <w:szCs w:val="20"/>
          <w:highlight w:val="green"/>
          <w:u w:val="single"/>
        </w:rPr>
        <w:t>The long-term trend since the mid-1970s shows warming per decade of about 0.18 degree Celsius</w:t>
      </w:r>
      <w:r w:rsidRPr="00BF0D4D">
        <w:t xml:space="preserve"> (about 0.32 degree Fahrenheit).</w:t>
      </w:r>
      <w:r w:rsidRPr="00BF0D4D">
        <w:rPr>
          <w:rStyle w:val="DebateUnderline"/>
        </w:rPr>
        <w:t xml:space="preserve"> </w:t>
      </w:r>
      <w:r w:rsidRPr="000A7C3C">
        <w:rPr>
          <w:szCs w:val="20"/>
          <w:highlight w:val="green"/>
          <w:u w:val="single"/>
        </w:rPr>
        <w:t xml:space="preserve">That temperatures </w:t>
      </w:r>
      <w:proofErr w:type="gramStart"/>
      <w:r w:rsidRPr="000A7C3C">
        <w:rPr>
          <w:szCs w:val="20"/>
          <w:highlight w:val="green"/>
          <w:u w:val="single"/>
        </w:rPr>
        <w:t>this decade have</w:t>
      </w:r>
      <w:proofErr w:type="gramEnd"/>
      <w:r w:rsidRPr="000A7C3C">
        <w:rPr>
          <w:szCs w:val="20"/>
          <w:highlight w:val="green"/>
          <w:u w:val="single"/>
        </w:rPr>
        <w:t xml:space="preserve"> hardly increased demonstrates how natural </w:t>
      </w:r>
      <w:r w:rsidRPr="008E4630">
        <w:rPr>
          <w:szCs w:val="20"/>
          <w:u w:val="single"/>
        </w:rPr>
        <w:t xml:space="preserve">year-to-year </w:t>
      </w:r>
      <w:r w:rsidRPr="000A7C3C">
        <w:rPr>
          <w:szCs w:val="20"/>
          <w:highlight w:val="green"/>
          <w:u w:val="single"/>
        </w:rPr>
        <w:t>variations in climate can either add to or subtract from the long-term warming trend caused by the increase in greenhouse gases in the atmosphere.</w:t>
      </w:r>
      <w:r w:rsidRPr="00BF0D4D">
        <w:t xml:space="preserve">  The '00s still have been exceptionally warm: The 12 years from 1997 through 2008 were among the 15 warmest on record, and the decade itself was hotter than any previous 10-year period. </w:t>
      </w:r>
      <w:r w:rsidRPr="00BF0D4D">
        <w:rPr>
          <w:szCs w:val="20"/>
          <w:u w:val="single"/>
        </w:rPr>
        <w:t xml:space="preserve">While </w:t>
      </w:r>
      <w:r w:rsidRPr="000A7C3C">
        <w:rPr>
          <w:szCs w:val="20"/>
          <w:highlight w:val="green"/>
          <w:u w:val="single"/>
        </w:rPr>
        <w:t>2008 was the coolest year since 2000—</w:t>
      </w:r>
      <w:r w:rsidRPr="00BF0D4D">
        <w:rPr>
          <w:szCs w:val="20"/>
          <w:u w:val="single"/>
        </w:rPr>
        <w:t>a result of the cooling counterpart of El Niño</w:t>
      </w:r>
      <w:r w:rsidRPr="00BF0D4D">
        <w:t xml:space="preserve">—it was still the 11th-warmest year on record. And 2009 is on track to be among the five warmest. </w:t>
      </w:r>
    </w:p>
    <w:p w14:paraId="58E43DC8" w14:textId="77777777" w:rsidR="00931F9E" w:rsidRDefault="00931F9E" w:rsidP="00931F9E">
      <w:pPr>
        <w:pStyle w:val="Heading3"/>
      </w:pPr>
      <w:r>
        <w:lastRenderedPageBreak/>
        <w:t>Extensions – Not Anthropogenic</w:t>
      </w:r>
    </w:p>
    <w:p w14:paraId="4722F4C0" w14:textId="77777777" w:rsidR="00931F9E" w:rsidRDefault="00931F9E" w:rsidP="00931F9E">
      <w:pPr>
        <w:pStyle w:val="Heading4"/>
      </w:pPr>
      <w:proofErr w:type="gramStart"/>
      <w:r>
        <w:t>(  )</w:t>
      </w:r>
      <w:proofErr w:type="gramEnd"/>
      <w:r>
        <w:t xml:space="preserve"> Sunspots cause warming – new isotope records prove</w:t>
      </w:r>
    </w:p>
    <w:p w14:paraId="23145473" w14:textId="77777777" w:rsidR="00931F9E" w:rsidRPr="005E7DCA" w:rsidRDefault="00931F9E" w:rsidP="00931F9E"/>
    <w:p w14:paraId="5DF88C6D" w14:textId="77777777" w:rsidR="00931F9E" w:rsidRPr="00595FD0" w:rsidRDefault="00931F9E" w:rsidP="00931F9E">
      <w:pPr>
        <w:rPr>
          <w:rStyle w:val="Style13ptBold"/>
        </w:rPr>
      </w:pPr>
      <w:r w:rsidRPr="00595FD0">
        <w:rPr>
          <w:rStyle w:val="Style13ptBold"/>
        </w:rPr>
        <w:t xml:space="preserve">Watts </w:t>
      </w:r>
      <w:r>
        <w:rPr>
          <w:rStyle w:val="Style13ptBold"/>
        </w:rPr>
        <w:t>‘</w:t>
      </w:r>
      <w:r w:rsidRPr="00595FD0">
        <w:rPr>
          <w:rStyle w:val="Style13ptBold"/>
        </w:rPr>
        <w:t xml:space="preserve">11 </w:t>
      </w:r>
    </w:p>
    <w:p w14:paraId="23302AD5" w14:textId="77777777" w:rsidR="00931F9E" w:rsidRPr="005E7DCA" w:rsidRDefault="00931F9E" w:rsidP="00931F9E">
      <w:pPr>
        <w:rPr>
          <w:szCs w:val="16"/>
        </w:rPr>
      </w:pPr>
      <w:r w:rsidRPr="005E7DCA">
        <w:rPr>
          <w:szCs w:val="16"/>
        </w:rPr>
        <w:t xml:space="preserve">(Anthony, Meteorologist and president of </w:t>
      </w:r>
      <w:proofErr w:type="spellStart"/>
      <w:r w:rsidRPr="005E7DCA">
        <w:rPr>
          <w:szCs w:val="16"/>
        </w:rPr>
        <w:t>IntelliWeather</w:t>
      </w:r>
      <w:proofErr w:type="spellEnd"/>
      <w:r w:rsidRPr="005E7DCA">
        <w:rPr>
          <w:szCs w:val="16"/>
        </w:rPr>
        <w:t xml:space="preserve"> Inc., citing “A new approach to the long-term reconstruction of the solar irradiance leads to large historical solar forcing,” a study conducted by the World Radiation Center in Switzerland, “New solar reconstruction paper suggests 6x greater solar forcing change than cited by the IPCC,” 5/10, </w:t>
      </w:r>
      <w:hyperlink r:id="rId28" w:history="1">
        <w:r w:rsidRPr="005E7DCA">
          <w:rPr>
            <w:rStyle w:val="Hyperlink"/>
            <w:szCs w:val="16"/>
          </w:rPr>
          <w:t>http://wattsupwiththat.com/2011/05/10/new-solar-reconstruction-paper-suggests-6x-tsi-change-than-cited-by-the-ipcc/</w:t>
        </w:r>
      </w:hyperlink>
      <w:r w:rsidRPr="005E7DCA">
        <w:rPr>
          <w:szCs w:val="16"/>
        </w:rPr>
        <w:t>)</w:t>
      </w:r>
    </w:p>
    <w:p w14:paraId="09E8032D" w14:textId="77777777" w:rsidR="00931F9E" w:rsidRPr="00595FD0" w:rsidRDefault="00931F9E" w:rsidP="00931F9E"/>
    <w:p w14:paraId="24CE8800" w14:textId="77777777" w:rsidR="00931F9E" w:rsidRPr="00561617" w:rsidRDefault="00931F9E" w:rsidP="00931F9E">
      <w:pPr>
        <w:jc w:val="both"/>
      </w:pPr>
      <w:r w:rsidRPr="00561617">
        <w:t xml:space="preserve">This is interesting. </w:t>
      </w:r>
      <w:r w:rsidRPr="000A7C3C">
        <w:rPr>
          <w:rStyle w:val="StyleUnderline"/>
          <w:highlight w:val="green"/>
        </w:rPr>
        <w:t xml:space="preserve">This </w:t>
      </w:r>
      <w:r w:rsidRPr="00561617">
        <w:rPr>
          <w:rStyle w:val="StyleUnderline"/>
        </w:rPr>
        <w:t xml:space="preserve">recent </w:t>
      </w:r>
      <w:r w:rsidRPr="000A7C3C">
        <w:rPr>
          <w:rStyle w:val="StyleUnderline"/>
          <w:highlight w:val="green"/>
        </w:rPr>
        <w:t xml:space="preserve">paper </w:t>
      </w:r>
      <w:r w:rsidRPr="00561617">
        <w:rPr>
          <w:rStyle w:val="StyleUnderline"/>
        </w:rPr>
        <w:t xml:space="preserve">published in the journal Astronomy &amp; Astrophysics here </w:t>
      </w:r>
      <w:r w:rsidRPr="000A7C3C">
        <w:rPr>
          <w:rStyle w:val="StyleUnderline"/>
          <w:highlight w:val="green"/>
        </w:rPr>
        <w:t>has done a reconstruction of TSI using</w:t>
      </w:r>
      <w:r w:rsidRPr="00561617">
        <w:rPr>
          <w:rStyle w:val="StyleUnderline"/>
        </w:rPr>
        <w:t xml:space="preserve"> Beryllium 10 </w:t>
      </w:r>
      <w:r w:rsidRPr="000A7C3C">
        <w:rPr>
          <w:rStyle w:val="StyleUnderline"/>
          <w:highlight w:val="green"/>
        </w:rPr>
        <w:t xml:space="preserve">isotope records combined with sunspot records. </w:t>
      </w:r>
      <w:r w:rsidRPr="00561617">
        <w:rPr>
          <w:rStyle w:val="StyleUnderline"/>
        </w:rPr>
        <w:t xml:space="preserve">The paper suggests that the </w:t>
      </w:r>
      <w:r w:rsidRPr="000A7C3C">
        <w:rPr>
          <w:rStyle w:val="StyleUnderline"/>
          <w:highlight w:val="green"/>
        </w:rPr>
        <w:t>Total Solar Irradiance</w:t>
      </w:r>
      <w:r w:rsidRPr="000A7C3C">
        <w:rPr>
          <w:highlight w:val="green"/>
        </w:rPr>
        <w:t xml:space="preserve"> </w:t>
      </w:r>
      <w:r w:rsidRPr="00561617">
        <w:t xml:space="preserve">(TSI) </w:t>
      </w:r>
      <w:r w:rsidRPr="00561617">
        <w:rPr>
          <w:rStyle w:val="StyleUnderline"/>
        </w:rPr>
        <w:t xml:space="preserve">has </w:t>
      </w:r>
      <w:r w:rsidRPr="000A7C3C">
        <w:rPr>
          <w:rStyle w:val="StyleUnderline"/>
          <w:highlight w:val="green"/>
        </w:rPr>
        <w:t xml:space="preserve">increased since </w:t>
      </w:r>
      <w:r w:rsidRPr="00561617">
        <w:rPr>
          <w:rStyle w:val="StyleUnderline"/>
        </w:rPr>
        <w:t xml:space="preserve">the end of the Little Ice Age (around </w:t>
      </w:r>
      <w:r w:rsidRPr="000A7C3C">
        <w:rPr>
          <w:rStyle w:val="StyleUnderline"/>
          <w:highlight w:val="green"/>
        </w:rPr>
        <w:t>1850</w:t>
      </w:r>
      <w:r w:rsidRPr="00561617">
        <w:rPr>
          <w:rStyle w:val="StyleUnderline"/>
        </w:rPr>
        <w:t xml:space="preserve">) </w:t>
      </w:r>
      <w:r w:rsidRPr="000A7C3C">
        <w:rPr>
          <w:rStyle w:val="StyleUnderline"/>
          <w:highlight w:val="green"/>
        </w:rPr>
        <w:t xml:space="preserve">by up to 6 x more than cited by the IPCC. </w:t>
      </w:r>
      <w:r w:rsidRPr="00561617">
        <w:rPr>
          <w:rStyle w:val="StyleUnderline"/>
        </w:rPr>
        <w:t>Here is how they did it:</w:t>
      </w:r>
      <w:r w:rsidRPr="00561617">
        <w:t xml:space="preserve"> </w:t>
      </w:r>
    </w:p>
    <w:p w14:paraId="224439C0" w14:textId="77777777" w:rsidR="00931F9E" w:rsidRDefault="00931F9E" w:rsidP="00931F9E">
      <w:pPr>
        <w:jc w:val="both"/>
      </w:pPr>
      <w:r w:rsidRPr="00561617">
        <w:t xml:space="preserve">For the reconstruction to the past this </w:t>
      </w:r>
      <w:r w:rsidRPr="000A7C3C">
        <w:rPr>
          <w:rStyle w:val="StyleUnderline"/>
          <w:highlight w:val="green"/>
        </w:rPr>
        <w:t>amplitude is scaled with</w:t>
      </w:r>
      <w:r w:rsidRPr="000A7C3C">
        <w:rPr>
          <w:highlight w:val="green"/>
        </w:rPr>
        <w:t xml:space="preserve"> </w:t>
      </w:r>
      <w:r w:rsidRPr="00561617">
        <w:t xml:space="preserve">proxies for solar activity. Two proxies are available for the reconstruction: </w:t>
      </w:r>
      <w:r w:rsidRPr="00561617">
        <w:rPr>
          <w:rStyle w:val="StyleUnderline"/>
        </w:rPr>
        <w:t>Group sunspot number</w:t>
      </w:r>
      <w:r w:rsidRPr="00561617">
        <w:t xml:space="preserve">, which is available from the present to 1610 AD, </w:t>
      </w:r>
      <w:r w:rsidRPr="00561617">
        <w:rPr>
          <w:rStyle w:val="StyleUnderline"/>
        </w:rPr>
        <w:t>and the solar modulation potential</w:t>
      </w:r>
      <w:r w:rsidRPr="00561617">
        <w:t xml:space="preserve"> extending back to circa 7300 BC. The latter is </w:t>
      </w:r>
      <w:r w:rsidRPr="000A7C3C">
        <w:rPr>
          <w:rStyle w:val="StyleUnderline"/>
          <w:highlight w:val="green"/>
        </w:rPr>
        <w:t>a measure of</w:t>
      </w:r>
      <w:r w:rsidRPr="000A7C3C">
        <w:rPr>
          <w:highlight w:val="green"/>
        </w:rPr>
        <w:t xml:space="preserve"> </w:t>
      </w:r>
      <w:r w:rsidRPr="00561617">
        <w:t xml:space="preserve">the </w:t>
      </w:r>
      <w:proofErr w:type="spellStart"/>
      <w:r w:rsidRPr="00561617">
        <w:t>heliospheric</w:t>
      </w:r>
      <w:proofErr w:type="spellEnd"/>
      <w:r w:rsidRPr="00561617">
        <w:t xml:space="preserve"> </w:t>
      </w:r>
      <w:r w:rsidRPr="000A7C3C">
        <w:rPr>
          <w:rStyle w:val="StyleUnderline"/>
          <w:highlight w:val="green"/>
        </w:rPr>
        <w:t>shielding from cosmic rays derived from</w:t>
      </w:r>
      <w:r w:rsidRPr="000A7C3C">
        <w:rPr>
          <w:highlight w:val="green"/>
        </w:rPr>
        <w:t xml:space="preserve"> </w:t>
      </w:r>
      <w:r w:rsidRPr="00561617">
        <w:t xml:space="preserve">the analysis of </w:t>
      </w:r>
      <w:proofErr w:type="spellStart"/>
      <w:r w:rsidRPr="00561617">
        <w:t>cosmogenic</w:t>
      </w:r>
      <w:proofErr w:type="spellEnd"/>
      <w:r w:rsidRPr="00561617">
        <w:t xml:space="preserve"> </w:t>
      </w:r>
      <w:r w:rsidRPr="000A7C3C">
        <w:rPr>
          <w:rStyle w:val="StyleUnderline"/>
          <w:highlight w:val="green"/>
        </w:rPr>
        <w:t>isotope abundances in tree rings or ice cores,</w:t>
      </w:r>
      <w:r w:rsidRPr="000A7C3C">
        <w:rPr>
          <w:highlight w:val="green"/>
        </w:rPr>
        <w:t xml:space="preserve"> </w:t>
      </w:r>
      <w:r w:rsidRPr="00561617">
        <w:t>and is available with a time resolution of 2-3 solar cycles (</w:t>
      </w:r>
      <w:proofErr w:type="spellStart"/>
      <w:r w:rsidRPr="00561617">
        <w:t>Steinhilber</w:t>
      </w:r>
      <w:proofErr w:type="spellEnd"/>
      <w:r w:rsidRPr="00561617">
        <w:t xml:space="preserve"> et al. 2008). </w:t>
      </w:r>
      <w:r w:rsidRPr="000A7C3C">
        <w:rPr>
          <w:rStyle w:val="StyleUnderline"/>
          <w:highlight w:val="green"/>
        </w:rPr>
        <w:t xml:space="preserve">Although sunspot number dropped to zero </w:t>
      </w:r>
      <w:r w:rsidRPr="00561617">
        <w:rPr>
          <w:rStyle w:val="StyleUnderline"/>
        </w:rPr>
        <w:t xml:space="preserve">for a long time during the Maunder minimum, </w:t>
      </w:r>
      <w:r w:rsidRPr="000A7C3C">
        <w:rPr>
          <w:rStyle w:val="StyleUnderline"/>
          <w:highlight w:val="green"/>
        </w:rPr>
        <w:t>the solar cycle was uninterrupted</w:t>
      </w:r>
      <w:r w:rsidRPr="000A7C3C">
        <w:rPr>
          <w:highlight w:val="green"/>
        </w:rPr>
        <w:t xml:space="preserve"> </w:t>
      </w:r>
      <w:r w:rsidRPr="00561617">
        <w:t xml:space="preserve">(Beer et al. 1998; </w:t>
      </w:r>
      <w:proofErr w:type="spellStart"/>
      <w:r w:rsidRPr="00561617">
        <w:t>Usoskin</w:t>
      </w:r>
      <w:proofErr w:type="spellEnd"/>
      <w:r w:rsidRPr="00561617">
        <w:t xml:space="preserve"> et al. 2001) </w:t>
      </w:r>
      <w:r w:rsidRPr="00561617">
        <w:rPr>
          <w:rStyle w:val="StyleUnderline"/>
        </w:rPr>
        <w:t>and the modulation potential did not fall to zero</w:t>
      </w:r>
      <w:r w:rsidRPr="00561617">
        <w:t xml:space="preserve">. Hence, </w:t>
      </w:r>
      <w:r w:rsidRPr="000A7C3C">
        <w:rPr>
          <w:rStyle w:val="StyleUnderline"/>
          <w:highlight w:val="green"/>
        </w:rPr>
        <w:t xml:space="preserve">a reconstruction based </w:t>
      </w:r>
      <w:r w:rsidRPr="00561617">
        <w:rPr>
          <w:rStyle w:val="StyleUnderline"/>
        </w:rPr>
        <w:t xml:space="preserve">solely </w:t>
      </w:r>
      <w:r w:rsidRPr="000A7C3C">
        <w:rPr>
          <w:rStyle w:val="StyleUnderline"/>
          <w:highlight w:val="green"/>
        </w:rPr>
        <w:t>on sunspot number may underestimate</w:t>
      </w:r>
      <w:r w:rsidRPr="00561617">
        <w:rPr>
          <w:rStyle w:val="StyleUnderline"/>
        </w:rPr>
        <w:t xml:space="preserve"> the </w:t>
      </w:r>
      <w:r w:rsidRPr="000A7C3C">
        <w:rPr>
          <w:rStyle w:val="StyleUnderline"/>
          <w:highlight w:val="green"/>
        </w:rPr>
        <w:t>solar activity</w:t>
      </w:r>
      <w:r w:rsidRPr="000A7C3C">
        <w:rPr>
          <w:highlight w:val="green"/>
        </w:rPr>
        <w:t xml:space="preserve"> </w:t>
      </w:r>
      <w:r w:rsidRPr="00561617">
        <w:t xml:space="preserve">during </w:t>
      </w:r>
      <w:proofErr w:type="spellStart"/>
      <w:r w:rsidRPr="00561617">
        <w:t>theMaunderminimum</w:t>
      </w:r>
      <w:proofErr w:type="spellEnd"/>
      <w:r w:rsidRPr="00561617">
        <w:t xml:space="preserve">. Therefore in our reconstruction </w:t>
      </w:r>
      <w:r w:rsidRPr="00561617">
        <w:rPr>
          <w:rStyle w:val="StyleUnderline"/>
        </w:rPr>
        <w:t>we used the solar modulation potential to calculate the long-term variations and sunspot number to superpose them with</w:t>
      </w:r>
      <w:r w:rsidRPr="00561617">
        <w:t xml:space="preserve"> the 11-year </w:t>
      </w:r>
      <w:r w:rsidRPr="00561617">
        <w:rPr>
          <w:rStyle w:val="StyleUnderline"/>
        </w:rPr>
        <w:t xml:space="preserve">cycle variations </w:t>
      </w:r>
      <w:r w:rsidRPr="00561617">
        <w:t xml:space="preserve">(see the Online Section 6.2). The modulation potential used in the calculations is based on the composite of data determined from the </w:t>
      </w:r>
      <w:proofErr w:type="spellStart"/>
      <w:r w:rsidRPr="00561617">
        <w:t>cosmogenic</w:t>
      </w:r>
      <w:proofErr w:type="spellEnd"/>
      <w:r w:rsidRPr="00561617">
        <w:t xml:space="preserve"> isotope records of 10Be and </w:t>
      </w:r>
      <w:proofErr w:type="spellStart"/>
      <w:r w:rsidRPr="00561617">
        <w:t>neutronmonitor</w:t>
      </w:r>
      <w:proofErr w:type="spellEnd"/>
      <w:r w:rsidRPr="00561617">
        <w:t>. 10Be data are available up to about 1970 (McCracken et al. 2004) and neutron monitor data, which are used to calculate the current solar modulation potential, are available since the 1950s.</w:t>
      </w:r>
    </w:p>
    <w:p w14:paraId="2E6834BF" w14:textId="77777777" w:rsidR="00931F9E" w:rsidRDefault="00931F9E" w:rsidP="00931F9E">
      <w:pPr>
        <w:pStyle w:val="Heading4"/>
      </w:pPr>
      <w:proofErr w:type="gramStart"/>
      <w:r>
        <w:t>(  )</w:t>
      </w:r>
      <w:proofErr w:type="gramEnd"/>
      <w:r>
        <w:t xml:space="preserve"> Prefer our methodology – cites ice cores and monitoring</w:t>
      </w:r>
    </w:p>
    <w:p w14:paraId="6EBC4D7D" w14:textId="77777777" w:rsidR="00931F9E" w:rsidRPr="005E7DCA" w:rsidRDefault="00931F9E" w:rsidP="00931F9E"/>
    <w:p w14:paraId="48F5A6E6" w14:textId="77777777" w:rsidR="00931F9E" w:rsidRPr="00595FD0" w:rsidRDefault="00931F9E" w:rsidP="00931F9E">
      <w:pPr>
        <w:rPr>
          <w:rStyle w:val="Style13ptBold"/>
        </w:rPr>
      </w:pPr>
      <w:r w:rsidRPr="00595FD0">
        <w:rPr>
          <w:rStyle w:val="Style13ptBold"/>
        </w:rPr>
        <w:t xml:space="preserve">Shapiro et al. </w:t>
      </w:r>
      <w:r>
        <w:rPr>
          <w:rStyle w:val="Style13ptBold"/>
        </w:rPr>
        <w:t>‘</w:t>
      </w:r>
      <w:r w:rsidRPr="00595FD0">
        <w:rPr>
          <w:rStyle w:val="Style13ptBold"/>
        </w:rPr>
        <w:t xml:space="preserve">11 </w:t>
      </w:r>
    </w:p>
    <w:p w14:paraId="1310B460" w14:textId="77777777" w:rsidR="00931F9E" w:rsidRPr="005E7DCA" w:rsidRDefault="00931F9E" w:rsidP="00931F9E">
      <w:pPr>
        <w:rPr>
          <w:szCs w:val="16"/>
        </w:rPr>
      </w:pPr>
      <w:r w:rsidRPr="005E7DCA">
        <w:rPr>
          <w:szCs w:val="16"/>
        </w:rPr>
        <w:t xml:space="preserve">(A. I. Shapiro, W. </w:t>
      </w:r>
      <w:proofErr w:type="spellStart"/>
      <w:r w:rsidRPr="005E7DCA">
        <w:rPr>
          <w:szCs w:val="16"/>
        </w:rPr>
        <w:t>Schmutz</w:t>
      </w:r>
      <w:proofErr w:type="spellEnd"/>
      <w:r w:rsidRPr="005E7DCA">
        <w:rPr>
          <w:szCs w:val="16"/>
        </w:rPr>
        <w:t xml:space="preserve">, E. </w:t>
      </w:r>
      <w:proofErr w:type="spellStart"/>
      <w:r w:rsidRPr="005E7DCA">
        <w:rPr>
          <w:szCs w:val="16"/>
        </w:rPr>
        <w:t>Rozanov</w:t>
      </w:r>
      <w:proofErr w:type="spellEnd"/>
      <w:r w:rsidRPr="005E7DCA">
        <w:rPr>
          <w:szCs w:val="16"/>
        </w:rPr>
        <w:t xml:space="preserve">, M. </w:t>
      </w:r>
      <w:proofErr w:type="spellStart"/>
      <w:r w:rsidRPr="005E7DCA">
        <w:rPr>
          <w:szCs w:val="16"/>
        </w:rPr>
        <w:t>Schoell</w:t>
      </w:r>
      <w:proofErr w:type="spellEnd"/>
      <w:r w:rsidRPr="005E7DCA">
        <w:rPr>
          <w:szCs w:val="16"/>
        </w:rPr>
        <w:t xml:space="preserve">, M. </w:t>
      </w:r>
      <w:proofErr w:type="spellStart"/>
      <w:r w:rsidRPr="005E7DCA">
        <w:rPr>
          <w:szCs w:val="16"/>
        </w:rPr>
        <w:t>Haberreiter</w:t>
      </w:r>
      <w:proofErr w:type="spellEnd"/>
      <w:r w:rsidRPr="005E7DCA">
        <w:rPr>
          <w:szCs w:val="16"/>
        </w:rPr>
        <w:t xml:space="preserve">, A. V. Shapiro and S. </w:t>
      </w:r>
      <w:proofErr w:type="spellStart"/>
      <w:r w:rsidRPr="005E7DCA">
        <w:rPr>
          <w:szCs w:val="16"/>
        </w:rPr>
        <w:t>Nyeki</w:t>
      </w:r>
      <w:proofErr w:type="spellEnd"/>
      <w:r w:rsidRPr="005E7DCA">
        <w:rPr>
          <w:szCs w:val="16"/>
        </w:rPr>
        <w:t xml:space="preserve">, researchers for the World Radiation Center, Switzerland and Institute for Atmospheric and Climate science ETH, Switzerland, “A new approach to the long-term reconstruction of the solar irradiance leads to large historical solar forcing,” 2/22, </w:t>
      </w:r>
      <w:hyperlink r:id="rId29" w:history="1">
        <w:r w:rsidRPr="005E7DCA">
          <w:rPr>
            <w:rStyle w:val="Hyperlink"/>
            <w:szCs w:val="16"/>
          </w:rPr>
          <w:t>http://wattsupwiththat.com/2011/05/10/new-solar-reconstruction-paper-suggests-6x-tsi-change-than-cited-by-the-ipcc/</w:t>
        </w:r>
      </w:hyperlink>
      <w:r w:rsidRPr="005E7DCA">
        <w:rPr>
          <w:szCs w:val="16"/>
        </w:rPr>
        <w:t>)</w:t>
      </w:r>
    </w:p>
    <w:p w14:paraId="02E49328" w14:textId="77777777" w:rsidR="00931F9E" w:rsidRPr="00595FD0" w:rsidRDefault="00931F9E" w:rsidP="00931F9E"/>
    <w:p w14:paraId="15EE1590" w14:textId="77777777" w:rsidR="00931F9E" w:rsidRDefault="00931F9E" w:rsidP="00931F9E">
      <w:pPr>
        <w:jc w:val="both"/>
      </w:pPr>
      <w:r w:rsidRPr="000A7C3C">
        <w:rPr>
          <w:rStyle w:val="StyleUnderline"/>
          <w:highlight w:val="green"/>
        </w:rPr>
        <w:t>The</w:t>
      </w:r>
      <w:r w:rsidRPr="000A7C3C">
        <w:rPr>
          <w:highlight w:val="green"/>
        </w:rPr>
        <w:t xml:space="preserve"> </w:t>
      </w:r>
      <w:r>
        <w:t xml:space="preserve">variable </w:t>
      </w:r>
      <w:r w:rsidRPr="000A7C3C">
        <w:rPr>
          <w:rStyle w:val="StyleUnderline"/>
          <w:highlight w:val="green"/>
        </w:rPr>
        <w:t>Sun is the most likely candidate for the natural forcing of past climate changes</w:t>
      </w:r>
      <w:r w:rsidRPr="000A7C3C">
        <w:rPr>
          <w:highlight w:val="green"/>
        </w:rPr>
        <w:t xml:space="preserve"> </w:t>
      </w:r>
      <w:r>
        <w:t xml:space="preserve">on time scales of 50 to 1000 years. Evidence for this understanding is that </w:t>
      </w:r>
      <w:r w:rsidRPr="000A7C3C">
        <w:rPr>
          <w:rStyle w:val="StyleUnderline"/>
          <w:highlight w:val="green"/>
        </w:rPr>
        <w:t>the terrestrial climate correlates</w:t>
      </w:r>
      <w:r w:rsidRPr="002234AD">
        <w:rPr>
          <w:rStyle w:val="StyleUnderline"/>
        </w:rPr>
        <w:t xml:space="preserve"> positively </w:t>
      </w:r>
      <w:r w:rsidRPr="000A7C3C">
        <w:rPr>
          <w:rStyle w:val="StyleUnderline"/>
          <w:highlight w:val="green"/>
        </w:rPr>
        <w:t xml:space="preserve">with </w:t>
      </w:r>
      <w:r w:rsidRPr="002234AD">
        <w:rPr>
          <w:rStyle w:val="StyleUnderline"/>
        </w:rPr>
        <w:t xml:space="preserve">the </w:t>
      </w:r>
      <w:r w:rsidRPr="000A7C3C">
        <w:rPr>
          <w:rStyle w:val="StyleUnderline"/>
          <w:highlight w:val="green"/>
        </w:rPr>
        <w:t>solar activity.</w:t>
      </w:r>
      <w:r w:rsidRPr="000A7C3C">
        <w:rPr>
          <w:highlight w:val="green"/>
        </w:rPr>
        <w:t xml:space="preserve"> </w:t>
      </w:r>
      <w:r>
        <w:t xml:space="preserve">During the past 10 000 years, the Sun has experienced the substantial variations in activity and there have been numerous attempts to reconstruct solar irradiance. While there is general agreement on how solar forcing varied during the last several hundred years – all reconstructions are proportional to the solar activity – </w:t>
      </w:r>
      <w:r w:rsidRPr="000A7C3C">
        <w:rPr>
          <w:rStyle w:val="StyleUnderline"/>
          <w:highlight w:val="green"/>
        </w:rPr>
        <w:t xml:space="preserve">there is scientific controversy on the magnitude of </w:t>
      </w:r>
      <w:r w:rsidRPr="002234AD">
        <w:rPr>
          <w:rStyle w:val="StyleUnderline"/>
        </w:rPr>
        <w:t xml:space="preserve">solar </w:t>
      </w:r>
      <w:r w:rsidRPr="000A7C3C">
        <w:rPr>
          <w:rStyle w:val="StyleUnderline"/>
          <w:highlight w:val="green"/>
        </w:rPr>
        <w:t>forcing</w:t>
      </w:r>
      <w:r w:rsidRPr="002234AD">
        <w:rPr>
          <w:rStyle w:val="StyleUnderline"/>
        </w:rPr>
        <w:t>.</w:t>
      </w:r>
      <w:r>
        <w:t xml:space="preserve"> Aims. We present a reconstruction of the total and spectral solar irradiance covering 130 nm–10 </w:t>
      </w:r>
      <w:proofErr w:type="spellStart"/>
      <w:r>
        <w:t>μm</w:t>
      </w:r>
      <w:proofErr w:type="spellEnd"/>
      <w:r>
        <w:t xml:space="preserve"> from 1610 to the present with an annual resolution and for the Holocene with a 22-year resolution. Methods. We assume that the minimum state of the quiet Sun in time corresponds to the observed quietest area on the present Sun. Then </w:t>
      </w:r>
      <w:r w:rsidRPr="000A7C3C">
        <w:rPr>
          <w:rStyle w:val="StyleUnderline"/>
          <w:highlight w:val="green"/>
        </w:rPr>
        <w:t xml:space="preserve">we use </w:t>
      </w:r>
      <w:r w:rsidRPr="002234AD">
        <w:rPr>
          <w:rStyle w:val="StyleUnderline"/>
        </w:rPr>
        <w:t xml:space="preserve">available </w:t>
      </w:r>
      <w:r w:rsidRPr="000A7C3C">
        <w:rPr>
          <w:rStyle w:val="StyleUnderline"/>
          <w:highlight w:val="green"/>
        </w:rPr>
        <w:t xml:space="preserve">long-term </w:t>
      </w:r>
      <w:r w:rsidRPr="002234AD">
        <w:rPr>
          <w:rStyle w:val="StyleUnderline"/>
        </w:rPr>
        <w:t xml:space="preserve">proxies of the </w:t>
      </w:r>
      <w:r w:rsidRPr="000A7C3C">
        <w:rPr>
          <w:rStyle w:val="StyleUnderline"/>
          <w:highlight w:val="green"/>
        </w:rPr>
        <w:t>solar activity</w:t>
      </w:r>
      <w:r w:rsidRPr="002234AD">
        <w:rPr>
          <w:rStyle w:val="StyleUnderline"/>
        </w:rPr>
        <w:t>,</w:t>
      </w:r>
      <w:r>
        <w:t xml:space="preserve"> which are 10Be </w:t>
      </w:r>
      <w:r w:rsidRPr="000A7C3C">
        <w:rPr>
          <w:rStyle w:val="StyleUnderline"/>
          <w:highlight w:val="green"/>
        </w:rPr>
        <w:t xml:space="preserve">isotope concentrations </w:t>
      </w:r>
      <w:r w:rsidRPr="000A7C3C">
        <w:rPr>
          <w:rStyle w:val="StyleUnderline"/>
          <w:highlight w:val="green"/>
        </w:rPr>
        <w:lastRenderedPageBreak/>
        <w:t>in ice cores and</w:t>
      </w:r>
      <w:r w:rsidRPr="000A7C3C">
        <w:rPr>
          <w:highlight w:val="green"/>
        </w:rPr>
        <w:t xml:space="preserve"> </w:t>
      </w:r>
      <w:r w:rsidRPr="003113FF">
        <w:rPr>
          <w:rStyle w:val="StyleUnderline"/>
        </w:rPr>
        <w:t xml:space="preserve">22-year smoothed neutron </w:t>
      </w:r>
      <w:r w:rsidRPr="000A7C3C">
        <w:rPr>
          <w:rStyle w:val="StyleUnderline"/>
          <w:highlight w:val="green"/>
        </w:rPr>
        <w:t>monitor data</w:t>
      </w:r>
      <w:r w:rsidRPr="002234AD">
        <w:rPr>
          <w:rStyle w:val="StyleUnderline"/>
        </w:rPr>
        <w:t xml:space="preserve">, </w:t>
      </w:r>
      <w:r w:rsidRPr="000A7C3C">
        <w:rPr>
          <w:rStyle w:val="StyleUnderline"/>
          <w:highlight w:val="green"/>
        </w:rPr>
        <w:t xml:space="preserve">to </w:t>
      </w:r>
      <w:r w:rsidRPr="00DB238A">
        <w:rPr>
          <w:rStyle w:val="StyleUnderline"/>
        </w:rPr>
        <w:t xml:space="preserve">interpolate between the present quiet Sun and the minimum state of the quiet Sun. This </w:t>
      </w:r>
      <w:r w:rsidRPr="000A7C3C">
        <w:rPr>
          <w:rStyle w:val="StyleUnderline"/>
          <w:highlight w:val="green"/>
        </w:rPr>
        <w:t>determine</w:t>
      </w:r>
      <w:r w:rsidRPr="00DB238A">
        <w:rPr>
          <w:rStyle w:val="StyleUnderline"/>
        </w:rPr>
        <w:t xml:space="preserve">s the </w:t>
      </w:r>
      <w:r w:rsidRPr="002234AD">
        <w:rPr>
          <w:rStyle w:val="StyleUnderline"/>
        </w:rPr>
        <w:t xml:space="preserve">long-term trend in the </w:t>
      </w:r>
      <w:r w:rsidRPr="000A7C3C">
        <w:rPr>
          <w:rStyle w:val="StyleUnderline"/>
          <w:highlight w:val="green"/>
        </w:rPr>
        <w:t>solar variability</w:t>
      </w:r>
      <w:r>
        <w:t xml:space="preserve">, which is then superposed with the 11-year activity cycle calculated from the sunspot number. </w:t>
      </w:r>
      <w:r w:rsidRPr="003113FF">
        <w:rPr>
          <w:rStyle w:val="StyleUnderline"/>
        </w:rPr>
        <w:t>The time-dependent solar spectral irradiance from about 7000 BC to the present is then derived using a state-of-the-art radiation code.</w:t>
      </w:r>
    </w:p>
    <w:p w14:paraId="69BDF959" w14:textId="77777777" w:rsidR="00931F9E" w:rsidRDefault="00931F9E" w:rsidP="00931F9E">
      <w:pPr>
        <w:jc w:val="both"/>
      </w:pPr>
      <w:r>
        <w:t>Conclusions</w:t>
      </w:r>
    </w:p>
    <w:p w14:paraId="3813B97A" w14:textId="77777777" w:rsidR="00931F9E" w:rsidRDefault="00931F9E" w:rsidP="00931F9E">
      <w:pPr>
        <w:jc w:val="both"/>
        <w:rPr>
          <w:rStyle w:val="StyleUnderline"/>
        </w:rPr>
      </w:pPr>
      <w:r w:rsidRPr="00DB238A">
        <w:rPr>
          <w:rStyle w:val="StyleUnderline"/>
        </w:rPr>
        <w:t xml:space="preserve">We present a new technique to reconstruct total and spectral solar irradiance over the Holocene. </w:t>
      </w:r>
      <w:r w:rsidRPr="000A7C3C">
        <w:rPr>
          <w:rStyle w:val="StyleUnderline"/>
          <w:highlight w:val="green"/>
        </w:rPr>
        <w:t>We obtained a large historical solar forcing between the Maunder minimum and the present, as well as a significant increase in solar irradiance in the first half of the twentieth-century. Our value of</w:t>
      </w:r>
      <w:r w:rsidRPr="00DB238A">
        <w:rPr>
          <w:rStyle w:val="StyleUnderline"/>
        </w:rPr>
        <w:t xml:space="preserve"> the historical </w:t>
      </w:r>
      <w:r w:rsidRPr="000A7C3C">
        <w:rPr>
          <w:rStyle w:val="StyleUnderline"/>
          <w:highlight w:val="green"/>
        </w:rPr>
        <w:t xml:space="preserve">solar forcing is remarkably larger than other estimations </w:t>
      </w:r>
      <w:r w:rsidRPr="00DB238A">
        <w:rPr>
          <w:rStyle w:val="StyleUnderline"/>
        </w:rPr>
        <w:t xml:space="preserve">published </w:t>
      </w:r>
      <w:r w:rsidRPr="000A7C3C">
        <w:rPr>
          <w:rStyle w:val="StyleUnderline"/>
          <w:highlight w:val="green"/>
        </w:rPr>
        <w:t>in the</w:t>
      </w:r>
      <w:r w:rsidRPr="00DB238A">
        <w:rPr>
          <w:rStyle w:val="StyleUnderline"/>
        </w:rPr>
        <w:t xml:space="preserve"> recent </w:t>
      </w:r>
      <w:r w:rsidRPr="000A7C3C">
        <w:rPr>
          <w:rStyle w:val="StyleUnderline"/>
          <w:highlight w:val="green"/>
        </w:rPr>
        <w:t>literature</w:t>
      </w:r>
      <w:r w:rsidRPr="00DB238A">
        <w:rPr>
          <w:rStyle w:val="StyleUnderline"/>
        </w:rPr>
        <w:t>.</w:t>
      </w:r>
    </w:p>
    <w:p w14:paraId="67BF579B" w14:textId="77777777" w:rsidR="00931F9E" w:rsidRDefault="00931F9E" w:rsidP="00931F9E">
      <w:pPr>
        <w:pStyle w:val="Heading3"/>
      </w:pPr>
      <w:r>
        <w:lastRenderedPageBreak/>
        <w:t>Extensions – Feedbacks are Negative</w:t>
      </w:r>
    </w:p>
    <w:p w14:paraId="3290D0CB" w14:textId="77777777" w:rsidR="00931F9E" w:rsidRDefault="00931F9E" w:rsidP="00931F9E">
      <w:pPr>
        <w:pStyle w:val="Heading4"/>
      </w:pPr>
      <w:proofErr w:type="gramStart"/>
      <w:r>
        <w:t>(  )</w:t>
      </w:r>
      <w:proofErr w:type="gramEnd"/>
      <w:r>
        <w:t xml:space="preserve"> </w:t>
      </w:r>
      <w:r w:rsidRPr="001A7752">
        <w:t xml:space="preserve">Positive feedback models wrong, their impacts exaggerated </w:t>
      </w:r>
    </w:p>
    <w:p w14:paraId="78A6BC68" w14:textId="77777777" w:rsidR="00931F9E" w:rsidRPr="005E7DCA" w:rsidRDefault="00931F9E" w:rsidP="00931F9E"/>
    <w:p w14:paraId="2F96D89E" w14:textId="77777777" w:rsidR="00931F9E" w:rsidRPr="00595FD0" w:rsidRDefault="00931F9E" w:rsidP="00931F9E">
      <w:pPr>
        <w:rPr>
          <w:rStyle w:val="Style13ptBold"/>
        </w:rPr>
      </w:pPr>
      <w:proofErr w:type="spellStart"/>
      <w:r w:rsidRPr="00595FD0">
        <w:rPr>
          <w:rStyle w:val="Style13ptBold"/>
        </w:rPr>
        <w:t>Happer</w:t>
      </w:r>
      <w:proofErr w:type="spellEnd"/>
      <w:r w:rsidRPr="00595FD0">
        <w:rPr>
          <w:rStyle w:val="Style13ptBold"/>
        </w:rPr>
        <w:t xml:space="preserve"> </w:t>
      </w:r>
      <w:r>
        <w:rPr>
          <w:rStyle w:val="Style13ptBold"/>
        </w:rPr>
        <w:t>‘</w:t>
      </w:r>
      <w:r w:rsidRPr="00595FD0">
        <w:rPr>
          <w:rStyle w:val="Style13ptBold"/>
        </w:rPr>
        <w:t xml:space="preserve">12 </w:t>
      </w:r>
    </w:p>
    <w:p w14:paraId="49010289" w14:textId="77777777" w:rsidR="00931F9E" w:rsidRPr="005E7DCA" w:rsidRDefault="00931F9E" w:rsidP="00931F9E">
      <w:pPr>
        <w:rPr>
          <w:szCs w:val="16"/>
        </w:rPr>
      </w:pPr>
      <w:r w:rsidRPr="005E7DCA">
        <w:rPr>
          <w:szCs w:val="16"/>
        </w:rPr>
        <w:t xml:space="preserve">(William is a professor of physics at Princeton. “Global Warming Models Are Wrong Again”, Wall Street Journal, 3/27/12, </w:t>
      </w:r>
      <w:hyperlink r:id="rId30" w:history="1">
        <w:r w:rsidRPr="005E7DCA">
          <w:rPr>
            <w:rStyle w:val="Hyperlink"/>
            <w:szCs w:val="16"/>
          </w:rPr>
          <w:t>http://online.wsj.com/article/SB10001424052702304636404577291352882984274.html</w:t>
        </w:r>
      </w:hyperlink>
      <w:r w:rsidRPr="005E7DCA">
        <w:rPr>
          <w:szCs w:val="16"/>
        </w:rPr>
        <w:t>)</w:t>
      </w:r>
    </w:p>
    <w:p w14:paraId="46CB1324" w14:textId="77777777" w:rsidR="00931F9E" w:rsidRPr="00595FD0" w:rsidRDefault="00931F9E" w:rsidP="00931F9E"/>
    <w:p w14:paraId="77AA2FF4" w14:textId="77777777" w:rsidR="00931F9E" w:rsidRPr="00C46653" w:rsidRDefault="00931F9E" w:rsidP="00931F9E">
      <w:pPr>
        <w:jc w:val="both"/>
      </w:pPr>
      <w:r w:rsidRPr="00C46653">
        <w:t xml:space="preserve">The direct warming due to </w:t>
      </w:r>
      <w:r w:rsidRPr="000A7C3C">
        <w:rPr>
          <w:rStyle w:val="StyleUnderline"/>
          <w:highlight w:val="green"/>
        </w:rPr>
        <w:t>doubling CO2</w:t>
      </w:r>
      <w:r w:rsidRPr="00C46653">
        <w:t xml:space="preserve"> levels in the atmosphere </w:t>
      </w:r>
      <w:r w:rsidRPr="000A7C3C">
        <w:rPr>
          <w:highlight w:val="green"/>
          <w:u w:val="single"/>
        </w:rPr>
        <w:t>can</w:t>
      </w:r>
      <w:r w:rsidRPr="001A7752">
        <w:rPr>
          <w:u w:val="single"/>
        </w:rPr>
        <w:t xml:space="preserve"> be calculated to </w:t>
      </w:r>
      <w:r w:rsidRPr="000A7C3C">
        <w:rPr>
          <w:highlight w:val="green"/>
          <w:u w:val="single"/>
        </w:rPr>
        <w:t>cause</w:t>
      </w:r>
      <w:r w:rsidRPr="001A7752">
        <w:rPr>
          <w:u w:val="single"/>
        </w:rPr>
        <w:t xml:space="preserve"> a </w:t>
      </w:r>
      <w:r w:rsidRPr="000A7C3C">
        <w:rPr>
          <w:highlight w:val="green"/>
          <w:u w:val="single"/>
        </w:rPr>
        <w:t>warming of</w:t>
      </w:r>
      <w:r w:rsidRPr="001A7752">
        <w:rPr>
          <w:u w:val="single"/>
        </w:rPr>
        <w:t xml:space="preserve"> about </w:t>
      </w:r>
      <w:r w:rsidRPr="000A7C3C">
        <w:rPr>
          <w:highlight w:val="green"/>
          <w:u w:val="single"/>
        </w:rPr>
        <w:t>one degree Celsius.</w:t>
      </w:r>
      <w:r w:rsidRPr="001A7752">
        <w:rPr>
          <w:u w:val="single"/>
        </w:rPr>
        <w:t xml:space="preserve"> The </w:t>
      </w:r>
      <w:r w:rsidRPr="000A7C3C">
        <w:rPr>
          <w:highlight w:val="green"/>
          <w:u w:val="single"/>
        </w:rPr>
        <w:t>IPCC computer models predict</w:t>
      </w:r>
      <w:r w:rsidRPr="001A7752">
        <w:rPr>
          <w:u w:val="single"/>
        </w:rPr>
        <w:t xml:space="preserve"> a much larger warming</w:t>
      </w:r>
      <w:r w:rsidRPr="000A7C3C">
        <w:rPr>
          <w:highlight w:val="green"/>
          <w:u w:val="single"/>
        </w:rPr>
        <w:t>, three degrees</w:t>
      </w:r>
      <w:r w:rsidRPr="001A7752">
        <w:rPr>
          <w:u w:val="single"/>
        </w:rPr>
        <w:t xml:space="preserve"> Celsius or even more, </w:t>
      </w:r>
      <w:r w:rsidRPr="000A7C3C">
        <w:rPr>
          <w:highlight w:val="green"/>
          <w:u w:val="single"/>
        </w:rPr>
        <w:t>because they assume changes in water vapor or clouds</w:t>
      </w:r>
      <w:r w:rsidRPr="001A7752">
        <w:rPr>
          <w:u w:val="single"/>
        </w:rPr>
        <w:t xml:space="preserve"> that supposedly </w:t>
      </w:r>
      <w:r w:rsidRPr="000A7C3C">
        <w:rPr>
          <w:highlight w:val="green"/>
          <w:u w:val="single"/>
        </w:rPr>
        <w:t>amplify the direct warming</w:t>
      </w:r>
      <w:r w:rsidRPr="001A7752">
        <w:rPr>
          <w:u w:val="single"/>
        </w:rPr>
        <w:t xml:space="preserve"> from CO2.</w:t>
      </w:r>
      <w:r w:rsidRPr="00C46653">
        <w:t xml:space="preserve"> Many lines of </w:t>
      </w:r>
      <w:r w:rsidRPr="000A7C3C">
        <w:rPr>
          <w:highlight w:val="green"/>
          <w:u w:val="single"/>
        </w:rPr>
        <w:t>observational evidence suggest</w:t>
      </w:r>
      <w:r w:rsidRPr="00C46653">
        <w:t xml:space="preserve"> that </w:t>
      </w:r>
      <w:r w:rsidRPr="000A7C3C">
        <w:rPr>
          <w:highlight w:val="green"/>
          <w:u w:val="single"/>
        </w:rPr>
        <w:t>this "positive feedback"</w:t>
      </w:r>
      <w:r w:rsidRPr="001A7752">
        <w:rPr>
          <w:u w:val="single"/>
        </w:rPr>
        <w:t xml:space="preserve"> </w:t>
      </w:r>
      <w:r w:rsidRPr="00C46653">
        <w:t xml:space="preserve">also </w:t>
      </w:r>
      <w:r w:rsidRPr="000A7C3C">
        <w:rPr>
          <w:highlight w:val="green"/>
          <w:u w:val="single"/>
        </w:rPr>
        <w:t>has been greatly exaggerated.</w:t>
      </w:r>
      <w:r w:rsidRPr="001A7752">
        <w:rPr>
          <w:u w:val="single"/>
        </w:rPr>
        <w:t xml:space="preserve"> There has</w:t>
      </w:r>
      <w:r w:rsidRPr="00C46653">
        <w:t xml:space="preserve"> indeed </w:t>
      </w:r>
      <w:r w:rsidRPr="001A7752">
        <w:rPr>
          <w:u w:val="single"/>
        </w:rPr>
        <w:t>been some warming</w:t>
      </w:r>
      <w:r w:rsidRPr="00C46653">
        <w:t xml:space="preserve">, perhaps about 0.8 degrees Celsius, since the end of the so-called Little Ice Age in the early 1800s. Some of that warming has probably come from increased amounts of CO2, but </w:t>
      </w:r>
      <w:r w:rsidRPr="000A7C3C">
        <w:rPr>
          <w:highlight w:val="green"/>
          <w:u w:val="single"/>
        </w:rPr>
        <w:t>the timing of</w:t>
      </w:r>
      <w:r w:rsidRPr="001A7752">
        <w:rPr>
          <w:u w:val="single"/>
        </w:rPr>
        <w:t xml:space="preserve"> the </w:t>
      </w:r>
      <w:r w:rsidRPr="000A7C3C">
        <w:rPr>
          <w:highlight w:val="green"/>
          <w:u w:val="single"/>
        </w:rPr>
        <w:t>warming—much of it before CO2 levels had increased appreciably—suggests that a substantial fraction</w:t>
      </w:r>
      <w:r w:rsidRPr="001A7752">
        <w:rPr>
          <w:u w:val="single"/>
        </w:rPr>
        <w:t xml:space="preserve"> </w:t>
      </w:r>
      <w:r w:rsidRPr="00C46653">
        <w:t>of the warming</w:t>
      </w:r>
      <w:r w:rsidRPr="001A7752">
        <w:rPr>
          <w:u w:val="single"/>
        </w:rPr>
        <w:t xml:space="preserve"> </w:t>
      </w:r>
      <w:r w:rsidRPr="000A7C3C">
        <w:rPr>
          <w:highlight w:val="green"/>
          <w:u w:val="single"/>
        </w:rPr>
        <w:t xml:space="preserve">is from natural causes </w:t>
      </w:r>
      <w:r w:rsidRPr="00560056">
        <w:rPr>
          <w:u w:val="single"/>
        </w:rPr>
        <w:t>that have nothing to do with mankind.</w:t>
      </w:r>
      <w:r w:rsidRPr="001A7752">
        <w:rPr>
          <w:u w:val="single"/>
        </w:rPr>
        <w:t xml:space="preserve"> </w:t>
      </w:r>
    </w:p>
    <w:p w14:paraId="56FEA8B6" w14:textId="77777777" w:rsidR="00931F9E" w:rsidRDefault="00931F9E" w:rsidP="00931F9E">
      <w:pPr>
        <w:pStyle w:val="Heading4"/>
      </w:pPr>
      <w:proofErr w:type="gramStart"/>
      <w:r>
        <w:t>(  )</w:t>
      </w:r>
      <w:proofErr w:type="gramEnd"/>
      <w:r>
        <w:t xml:space="preserve"> Empirics</w:t>
      </w:r>
      <w:r w:rsidRPr="00F326CF">
        <w:t xml:space="preserve"> proves feedbacks are negative</w:t>
      </w:r>
    </w:p>
    <w:p w14:paraId="029B3EBD" w14:textId="77777777" w:rsidR="00931F9E" w:rsidRPr="005E7DCA" w:rsidRDefault="00931F9E" w:rsidP="00931F9E"/>
    <w:p w14:paraId="18C28C5D" w14:textId="77777777" w:rsidR="00931F9E" w:rsidRPr="00595FD0" w:rsidRDefault="00931F9E" w:rsidP="00931F9E">
      <w:pPr>
        <w:rPr>
          <w:rStyle w:val="Style13ptBold"/>
        </w:rPr>
      </w:pPr>
      <w:proofErr w:type="spellStart"/>
      <w:r w:rsidRPr="00595FD0">
        <w:rPr>
          <w:rStyle w:val="Style13ptBold"/>
        </w:rPr>
        <w:t>Worstall</w:t>
      </w:r>
      <w:proofErr w:type="spellEnd"/>
      <w:r w:rsidRPr="00595FD0">
        <w:rPr>
          <w:rStyle w:val="Style13ptBold"/>
        </w:rPr>
        <w:t xml:space="preserve"> </w:t>
      </w:r>
      <w:r>
        <w:rPr>
          <w:rStyle w:val="Style13ptBold"/>
        </w:rPr>
        <w:t>‘</w:t>
      </w:r>
      <w:r w:rsidRPr="00595FD0">
        <w:rPr>
          <w:rStyle w:val="Style13ptBold"/>
        </w:rPr>
        <w:t xml:space="preserve">12 </w:t>
      </w:r>
    </w:p>
    <w:p w14:paraId="7A8F8BFF" w14:textId="77777777" w:rsidR="00931F9E" w:rsidRPr="005E7DCA" w:rsidRDefault="00931F9E" w:rsidP="00931F9E">
      <w:pPr>
        <w:rPr>
          <w:szCs w:val="16"/>
        </w:rPr>
      </w:pPr>
      <w:r w:rsidRPr="005E7DCA">
        <w:rPr>
          <w:szCs w:val="16"/>
        </w:rPr>
        <w:t xml:space="preserve">(Tim, writer for Forbes, “If the MWP Was Global What Does That Tell Us About Climate Change Now?” </w:t>
      </w:r>
      <w:hyperlink r:id="rId31" w:history="1">
        <w:r w:rsidRPr="005E7DCA">
          <w:rPr>
            <w:rStyle w:val="Hyperlink"/>
            <w:szCs w:val="16"/>
          </w:rPr>
          <w:t>http://www.forbes.com/sites/timworstall/2012/03/23/if-the-mwp-was-global-what-does-that-tell-us-about-climate-change-now/</w:t>
        </w:r>
      </w:hyperlink>
      <w:r w:rsidRPr="005E7DCA">
        <w:rPr>
          <w:szCs w:val="16"/>
        </w:rPr>
        <w:t>)</w:t>
      </w:r>
    </w:p>
    <w:p w14:paraId="6FFAC007" w14:textId="77777777" w:rsidR="00931F9E" w:rsidRPr="00595FD0" w:rsidRDefault="00931F9E" w:rsidP="00931F9E"/>
    <w:p w14:paraId="01A5B945" w14:textId="77777777" w:rsidR="00931F9E" w:rsidRPr="000A7C3C" w:rsidRDefault="00931F9E" w:rsidP="00931F9E">
      <w:pPr>
        <w:jc w:val="both"/>
        <w:rPr>
          <w:rStyle w:val="StyleUnderline"/>
          <w:b/>
          <w:highlight w:val="green"/>
        </w:rPr>
      </w:pPr>
      <w:r w:rsidRPr="00F326CF">
        <w:rPr>
          <w:szCs w:val="20"/>
        </w:rPr>
        <w:t xml:space="preserve">That </w:t>
      </w:r>
      <w:r w:rsidRPr="00AC2EB0">
        <w:rPr>
          <w:rStyle w:val="StyleUnderline"/>
        </w:rPr>
        <w:t>the Earth has temperature cycles</w:t>
      </w:r>
      <w:r w:rsidRPr="00F326CF">
        <w:rPr>
          <w:szCs w:val="20"/>
        </w:rPr>
        <w:t xml:space="preserve"> isn’t a surprise, we all know there were Ice Ages. So that we had a time when temperatures were higher than now and everything was just dandy doesn’t mean that it will all remain dandy if we carry on in our current manner. However, </w:t>
      </w:r>
      <w:r w:rsidRPr="000A7C3C">
        <w:rPr>
          <w:rStyle w:val="StyleUnderline"/>
          <w:highlight w:val="green"/>
        </w:rPr>
        <w:t>the great unknown of climate change science is “climate sensitivity”.</w:t>
      </w:r>
      <w:r w:rsidRPr="00F326CF">
        <w:rPr>
          <w:szCs w:val="20"/>
        </w:rPr>
        <w:t xml:space="preserve"> This is </w:t>
      </w:r>
      <w:r w:rsidRPr="00AC2EB0">
        <w:rPr>
          <w:rStyle w:val="StyleUnderline"/>
        </w:rPr>
        <w:t>how much temperature will rise given a doubling of atmospheric CO2</w:t>
      </w:r>
      <w:r w:rsidRPr="00F326CF">
        <w:rPr>
          <w:szCs w:val="20"/>
        </w:rPr>
        <w:t xml:space="preserve"> (technically, CO2-equivalent, converting all the methane </w:t>
      </w:r>
      <w:proofErr w:type="spellStart"/>
      <w:r w:rsidRPr="00F326CF">
        <w:rPr>
          <w:szCs w:val="20"/>
        </w:rPr>
        <w:t>etc</w:t>
      </w:r>
      <w:proofErr w:type="spellEnd"/>
      <w:r w:rsidRPr="00F326CF">
        <w:rPr>
          <w:szCs w:val="20"/>
        </w:rPr>
        <w:t xml:space="preserve"> to one handy unit). </w:t>
      </w:r>
      <w:r w:rsidRPr="00AC2EB0">
        <w:rPr>
          <w:rStyle w:val="StyleUnderline"/>
        </w:rPr>
        <w:t>We know how much will come directly: 0.7 of a degree. That isn’t something to worry</w:t>
      </w:r>
      <w:r w:rsidRPr="00F326CF">
        <w:rPr>
          <w:szCs w:val="20"/>
        </w:rPr>
        <w:t xml:space="preserve"> overmuch </w:t>
      </w:r>
      <w:r w:rsidRPr="00AC2EB0">
        <w:rPr>
          <w:rStyle w:val="StyleUnderline"/>
        </w:rPr>
        <w:t>about</w:t>
      </w:r>
      <w:r w:rsidRPr="00F326CF">
        <w:rPr>
          <w:szCs w:val="20"/>
        </w:rPr>
        <w:t xml:space="preserve">. </w:t>
      </w:r>
      <w:r w:rsidRPr="000A7C3C">
        <w:rPr>
          <w:rStyle w:val="StyleUnderline"/>
          <w:highlight w:val="green"/>
        </w:rPr>
        <w:t>The</w:t>
      </w:r>
      <w:r w:rsidRPr="000A7C3C">
        <w:rPr>
          <w:szCs w:val="20"/>
          <w:highlight w:val="green"/>
        </w:rPr>
        <w:t xml:space="preserve"> </w:t>
      </w:r>
      <w:r w:rsidRPr="000A7C3C">
        <w:rPr>
          <w:rStyle w:val="StyleUnderline"/>
          <w:highlight w:val="green"/>
        </w:rPr>
        <w:t>question</w:t>
      </w:r>
      <w:r w:rsidRPr="000A7C3C">
        <w:rPr>
          <w:szCs w:val="20"/>
          <w:highlight w:val="green"/>
        </w:rPr>
        <w:t xml:space="preserve"> </w:t>
      </w:r>
      <w:r w:rsidRPr="00F326CF">
        <w:rPr>
          <w:szCs w:val="20"/>
        </w:rPr>
        <w:t xml:space="preserve">then </w:t>
      </w:r>
      <w:r w:rsidRPr="000A7C3C">
        <w:rPr>
          <w:rStyle w:val="StyleUnderline"/>
          <w:highlight w:val="green"/>
        </w:rPr>
        <w:t>becomes</w:t>
      </w:r>
      <w:r w:rsidRPr="00F326CF">
        <w:rPr>
          <w:szCs w:val="20"/>
        </w:rPr>
        <w:t xml:space="preserve">, well, </w:t>
      </w:r>
      <w:r w:rsidRPr="000A7C3C">
        <w:rPr>
          <w:rStyle w:val="StyleUnderline"/>
          <w:highlight w:val="green"/>
        </w:rPr>
        <w:t>what happens</w:t>
      </w:r>
      <w:r w:rsidRPr="000A7C3C">
        <w:rPr>
          <w:szCs w:val="20"/>
          <w:highlight w:val="green"/>
        </w:rPr>
        <w:t xml:space="preserve"> </w:t>
      </w:r>
      <w:r w:rsidRPr="00F326CF">
        <w:rPr>
          <w:szCs w:val="20"/>
        </w:rPr>
        <w:t xml:space="preserve">then: </w:t>
      </w:r>
      <w:r w:rsidRPr="00AC2EB0">
        <w:rPr>
          <w:rStyle w:val="StyleUnderline"/>
        </w:rPr>
        <w:t>when the ice melts</w:t>
      </w:r>
      <w:r w:rsidRPr="00F326CF">
        <w:rPr>
          <w:szCs w:val="20"/>
        </w:rPr>
        <w:t xml:space="preserve"> and albedo lowers, </w:t>
      </w:r>
      <w:r w:rsidRPr="00AC2EB0">
        <w:rPr>
          <w:rStyle w:val="StyleUnderline"/>
        </w:rPr>
        <w:t>when warmer weather and higher CO2 increase plant growth,</w:t>
      </w:r>
      <w:r w:rsidRPr="00F326CF">
        <w:rPr>
          <w:szCs w:val="20"/>
        </w:rPr>
        <w:t xml:space="preserve"> </w:t>
      </w:r>
      <w:r w:rsidRPr="00AC2EB0">
        <w:rPr>
          <w:rStyle w:val="StyleUnderline"/>
        </w:rPr>
        <w:t xml:space="preserve">what happens to clouds and so on through </w:t>
      </w:r>
      <w:r w:rsidRPr="000A7C3C">
        <w:rPr>
          <w:rStyle w:val="StyleUnderline"/>
          <w:highlight w:val="green"/>
        </w:rPr>
        <w:t>a list of hundreds of possible feedbacks</w:t>
      </w:r>
      <w:r w:rsidRPr="000A7C3C">
        <w:rPr>
          <w:szCs w:val="20"/>
          <w:highlight w:val="green"/>
        </w:rPr>
        <w:t xml:space="preserve">. </w:t>
      </w:r>
      <w:r w:rsidRPr="00AC2EB0">
        <w:rPr>
          <w:rStyle w:val="StyleUnderline"/>
        </w:rPr>
        <w:t>We don’t even know if some of these will be positive or negative,</w:t>
      </w:r>
      <w:r w:rsidRPr="00F326CF">
        <w:rPr>
          <w:szCs w:val="20"/>
        </w:rPr>
        <w:t xml:space="preserve"> will further increase temperatures or reduce them </w:t>
      </w:r>
      <w:r w:rsidRPr="00AC2EB0">
        <w:rPr>
          <w:rStyle w:val="StyleUnderline"/>
        </w:rPr>
        <w:t xml:space="preserve">and </w:t>
      </w:r>
      <w:r w:rsidRPr="000A7C3C">
        <w:rPr>
          <w:rStyle w:val="StyleUnderline"/>
          <w:highlight w:val="green"/>
        </w:rPr>
        <w:t xml:space="preserve">we certainly don’t know </w:t>
      </w:r>
      <w:r w:rsidRPr="00AC2EB0">
        <w:rPr>
          <w:rStyle w:val="StyleUnderline"/>
        </w:rPr>
        <w:t xml:space="preserve">what </w:t>
      </w:r>
      <w:r w:rsidRPr="000A7C3C">
        <w:rPr>
          <w:rStyle w:val="StyleUnderline"/>
          <w:highlight w:val="green"/>
        </w:rPr>
        <w:t xml:space="preserve">the cumulative effect </w:t>
      </w:r>
      <w:r w:rsidRPr="00AC2EB0">
        <w:rPr>
          <w:rStyle w:val="StyleUnderline"/>
        </w:rPr>
        <w:t>will be</w:t>
      </w:r>
      <w:r w:rsidRPr="00F326CF">
        <w:rPr>
          <w:szCs w:val="20"/>
        </w:rPr>
        <w:t xml:space="preserve">. Currently the best guesses are in the 2 to 4.5 degree range but these are indeed guesses. Well informed guesses, being done with a variety of methods by very good scientists trying to get at the truth but they are guesses. </w:t>
      </w:r>
      <w:r w:rsidRPr="000A7C3C">
        <w:rPr>
          <w:rStyle w:val="StyleUnderline"/>
          <w:highlight w:val="green"/>
        </w:rPr>
        <w:t>And the most important information underlying them is</w:t>
      </w:r>
      <w:r w:rsidRPr="00F326CF">
        <w:rPr>
          <w:szCs w:val="20"/>
        </w:rPr>
        <w:t xml:space="preserve">, well, </w:t>
      </w:r>
      <w:r w:rsidRPr="000A7C3C">
        <w:rPr>
          <w:rStyle w:val="StyleUnderline"/>
          <w:highlight w:val="green"/>
        </w:rPr>
        <w:t>what happened previous times the Earth got warmer</w:t>
      </w:r>
      <w:r w:rsidRPr="00F326CF">
        <w:rPr>
          <w:szCs w:val="20"/>
        </w:rPr>
        <w:t xml:space="preserve">? Did it carry on doing so? Or did it get so far and stop or even retreat? </w:t>
      </w:r>
      <w:r w:rsidRPr="000A7C3C">
        <w:rPr>
          <w:rStyle w:val="StyleUnderline"/>
          <w:highlight w:val="green"/>
        </w:rPr>
        <w:t>Which is where the MWP comes in.</w:t>
      </w:r>
      <w:r w:rsidRPr="00AC2EB0">
        <w:rPr>
          <w:rStyle w:val="StyleUnderline"/>
        </w:rPr>
        <w:t xml:space="preserve"> If it was a truly global phenomenon then </w:t>
      </w:r>
      <w:r w:rsidRPr="000A7C3C">
        <w:rPr>
          <w:rStyle w:val="StyleUnderline"/>
          <w:highlight w:val="green"/>
        </w:rPr>
        <w:t>we’ve more evidence</w:t>
      </w:r>
      <w:r w:rsidRPr="000A7C3C">
        <w:rPr>
          <w:szCs w:val="20"/>
          <w:highlight w:val="green"/>
        </w:rPr>
        <w:t xml:space="preserve"> </w:t>
      </w:r>
      <w:r w:rsidRPr="00F326CF">
        <w:rPr>
          <w:szCs w:val="20"/>
        </w:rPr>
        <w:t xml:space="preserve">(only more evidence, nothing conclusive at all) </w:t>
      </w:r>
      <w:r w:rsidRPr="000A7C3C">
        <w:rPr>
          <w:rStyle w:val="StyleUnderline"/>
          <w:highlight w:val="green"/>
        </w:rPr>
        <w:t xml:space="preserve">that rises in temperature </w:t>
      </w:r>
      <w:r w:rsidRPr="00AC2EB0">
        <w:rPr>
          <w:rStyle w:val="StyleUnderline"/>
        </w:rPr>
        <w:t xml:space="preserve">similar to what we’re seeing </w:t>
      </w:r>
      <w:r w:rsidRPr="000A7C3C">
        <w:rPr>
          <w:rStyle w:val="StyleUnderline"/>
          <w:highlight w:val="green"/>
        </w:rPr>
        <w:t>don’t</w:t>
      </w:r>
      <w:r w:rsidRPr="00AC2EB0">
        <w:rPr>
          <w:rStyle w:val="StyleUnderline"/>
        </w:rPr>
        <w:t xml:space="preserve">, always, </w:t>
      </w:r>
      <w:r w:rsidRPr="000A7C3C">
        <w:rPr>
          <w:rStyle w:val="StyleUnderline"/>
          <w:highlight w:val="green"/>
        </w:rPr>
        <w:t>carry on</w:t>
      </w:r>
      <w:r w:rsidRPr="00AC2EB0">
        <w:rPr>
          <w:rStyle w:val="StyleUnderline"/>
        </w:rPr>
        <w:t>. Sometimes at least they stop of their own accord: could be solar action, could be feedbacks.</w:t>
      </w:r>
      <w:r w:rsidRPr="00F326CF">
        <w:rPr>
          <w:szCs w:val="20"/>
        </w:rPr>
        <w:t xml:space="preserve"> From which </w:t>
      </w:r>
      <w:r w:rsidRPr="000A7C3C">
        <w:rPr>
          <w:rStyle w:val="StyleUnderline"/>
          <w:highlight w:val="green"/>
        </w:rPr>
        <w:t xml:space="preserve">the takeaway point is that </w:t>
      </w:r>
      <w:r w:rsidRPr="00AC2EB0">
        <w:rPr>
          <w:rStyle w:val="StyleUnderline"/>
        </w:rPr>
        <w:t xml:space="preserve">perhaps </w:t>
      </w:r>
      <w:r w:rsidRPr="000A7C3C">
        <w:rPr>
          <w:rStyle w:val="StyleUnderline"/>
          <w:highlight w:val="green"/>
        </w:rPr>
        <w:t>climate sensitivity is lower than currently thought and thus climate change is less dangerous than currently thought.</w:t>
      </w:r>
    </w:p>
    <w:p w14:paraId="4DC12EC2" w14:textId="77777777" w:rsidR="00931F9E" w:rsidRPr="00F326CF" w:rsidRDefault="00931F9E" w:rsidP="00931F9E">
      <w:pPr>
        <w:rPr>
          <w:szCs w:val="20"/>
        </w:rPr>
      </w:pPr>
      <w:r w:rsidRPr="00F326CF">
        <w:rPr>
          <w:szCs w:val="20"/>
        </w:rPr>
        <w:tab/>
        <w:t>*Note: MWP = Medieval Warming Period</w:t>
      </w:r>
    </w:p>
    <w:p w14:paraId="072BA624" w14:textId="77777777" w:rsidR="00931F9E" w:rsidRDefault="00931F9E" w:rsidP="00931F9E">
      <w:pPr>
        <w:pStyle w:val="Heading4"/>
        <w:rPr>
          <w:rStyle w:val="StyleUnderline"/>
          <w:b w:val="0"/>
        </w:rPr>
      </w:pPr>
      <w:proofErr w:type="gramStart"/>
      <w:r w:rsidRPr="005E7DCA">
        <w:t>(  )</w:t>
      </w:r>
      <w:proofErr w:type="gramEnd"/>
      <w:r w:rsidRPr="005E7DCA">
        <w:rPr>
          <w:b w:val="0"/>
        </w:rPr>
        <w:t xml:space="preserve"> </w:t>
      </w:r>
      <w:r w:rsidRPr="005E7DCA">
        <w:rPr>
          <w:rStyle w:val="StyleUnderline"/>
        </w:rPr>
        <w:t xml:space="preserve">Err </w:t>
      </w:r>
      <w:proofErr w:type="spellStart"/>
      <w:r w:rsidRPr="005E7DCA">
        <w:rPr>
          <w:rStyle w:val="StyleUnderline"/>
        </w:rPr>
        <w:t>neg</w:t>
      </w:r>
      <w:proofErr w:type="spellEnd"/>
      <w:r w:rsidRPr="005E7DCA">
        <w:rPr>
          <w:rStyle w:val="StyleUnderline"/>
        </w:rPr>
        <w:t xml:space="preserve"> – if feedbacks are somewhere in the middle adaptation solves</w:t>
      </w:r>
    </w:p>
    <w:p w14:paraId="309173F8" w14:textId="77777777" w:rsidR="00931F9E" w:rsidRPr="005E7DCA" w:rsidRDefault="00931F9E" w:rsidP="00931F9E"/>
    <w:p w14:paraId="571AB01B" w14:textId="77777777" w:rsidR="00931F9E" w:rsidRPr="00595FD0" w:rsidRDefault="00931F9E" w:rsidP="00931F9E">
      <w:pPr>
        <w:rPr>
          <w:rStyle w:val="Style13ptBold"/>
        </w:rPr>
      </w:pPr>
      <w:r w:rsidRPr="00595FD0">
        <w:rPr>
          <w:rStyle w:val="Style13ptBold"/>
        </w:rPr>
        <w:t xml:space="preserve">Ridley </w:t>
      </w:r>
      <w:r>
        <w:rPr>
          <w:rStyle w:val="Style13ptBold"/>
        </w:rPr>
        <w:t>‘</w:t>
      </w:r>
      <w:r w:rsidRPr="00595FD0">
        <w:rPr>
          <w:rStyle w:val="Style13ptBold"/>
        </w:rPr>
        <w:t xml:space="preserve">12 </w:t>
      </w:r>
    </w:p>
    <w:p w14:paraId="35E2F2CC" w14:textId="77777777" w:rsidR="00931F9E" w:rsidRPr="005E7DCA" w:rsidRDefault="00931F9E" w:rsidP="00931F9E">
      <w:pPr>
        <w:rPr>
          <w:szCs w:val="16"/>
        </w:rPr>
      </w:pPr>
      <w:r w:rsidRPr="005E7DCA">
        <w:rPr>
          <w:szCs w:val="16"/>
        </w:rPr>
        <w:lastRenderedPageBreak/>
        <w:t xml:space="preserve">(Matt, writer for Wired Magazine, “Apocalypse Not: Here’s Why You Shouldn’t Worry About End Times,” 8/17, </w:t>
      </w:r>
      <w:hyperlink r:id="rId32" w:history="1">
        <w:r w:rsidRPr="005E7DCA">
          <w:rPr>
            <w:rStyle w:val="Hyperlink"/>
            <w:szCs w:val="16"/>
          </w:rPr>
          <w:t>http://www.wired.com/wiredscience/2012/08/ff_apocalypsenot/all</w:t>
        </w:r>
      </w:hyperlink>
      <w:r w:rsidRPr="005E7DCA">
        <w:rPr>
          <w:szCs w:val="16"/>
        </w:rPr>
        <w:t>)</w:t>
      </w:r>
    </w:p>
    <w:p w14:paraId="5E8940AB" w14:textId="77777777" w:rsidR="00931F9E" w:rsidRPr="00595FD0" w:rsidRDefault="00931F9E" w:rsidP="00931F9E"/>
    <w:p w14:paraId="5282C1AD" w14:textId="77777777" w:rsidR="00931F9E" w:rsidRDefault="00931F9E" w:rsidP="00931F9E">
      <w:pPr>
        <w:jc w:val="both"/>
        <w:rPr>
          <w:rStyle w:val="StyleUnderline"/>
        </w:rPr>
      </w:pPr>
      <w:r w:rsidRPr="00DC5217">
        <w:rPr>
          <w:rStyle w:val="StyleUnderline"/>
        </w:rPr>
        <w:t xml:space="preserve">So, should we worry or not about the warming climate? It is far too binary a question. </w:t>
      </w:r>
      <w:r w:rsidRPr="000A7C3C">
        <w:rPr>
          <w:rStyle w:val="StyleUnderline"/>
          <w:highlight w:val="green"/>
        </w:rPr>
        <w:t xml:space="preserve">The lesson of failed </w:t>
      </w:r>
      <w:r w:rsidRPr="00DC5217">
        <w:rPr>
          <w:rStyle w:val="StyleUnderline"/>
        </w:rPr>
        <w:t xml:space="preserve">past </w:t>
      </w:r>
      <w:r w:rsidRPr="000A7C3C">
        <w:rPr>
          <w:rStyle w:val="StyleUnderline"/>
          <w:highlight w:val="green"/>
        </w:rPr>
        <w:t xml:space="preserve">predictions of ecological apocalypse is </w:t>
      </w:r>
      <w:r w:rsidRPr="00DC5217">
        <w:rPr>
          <w:rStyle w:val="StyleUnderline"/>
        </w:rPr>
        <w:t xml:space="preserve">not </w:t>
      </w:r>
      <w:r w:rsidRPr="000A7C3C">
        <w:rPr>
          <w:rStyle w:val="StyleUnderline"/>
          <w:highlight w:val="green"/>
        </w:rPr>
        <w:t xml:space="preserve">that </w:t>
      </w:r>
      <w:r w:rsidRPr="00DC5217">
        <w:rPr>
          <w:rStyle w:val="StyleUnderline"/>
        </w:rPr>
        <w:t xml:space="preserve">nothing was happening but that the </w:t>
      </w:r>
      <w:r w:rsidRPr="000A7C3C">
        <w:rPr>
          <w:rStyle w:val="StyleUnderline"/>
          <w:highlight w:val="green"/>
        </w:rPr>
        <w:t xml:space="preserve">middle-ground possibilities were </w:t>
      </w:r>
      <w:r w:rsidRPr="00DC5217">
        <w:rPr>
          <w:rStyle w:val="StyleUnderline"/>
        </w:rPr>
        <w:t xml:space="preserve">too frequently </w:t>
      </w:r>
      <w:r w:rsidRPr="000A7C3C">
        <w:rPr>
          <w:rStyle w:val="StyleUnderline"/>
          <w:highlight w:val="green"/>
        </w:rPr>
        <w:t xml:space="preserve">excluded </w:t>
      </w:r>
      <w:r w:rsidRPr="00DC5217">
        <w:rPr>
          <w:rStyle w:val="StyleUnderline"/>
        </w:rPr>
        <w:t>from consideration</w:t>
      </w:r>
      <w:r w:rsidRPr="00DC5217">
        <w:t xml:space="preserve">. </w:t>
      </w:r>
      <w:r w:rsidRPr="00DC5217">
        <w:rPr>
          <w:rStyle w:val="StyleUnderline"/>
        </w:rPr>
        <w:t>In the climate debate</w:t>
      </w:r>
      <w:r w:rsidRPr="00DC5217">
        <w:t xml:space="preserve">, we hear a lot from those who think disaster is inexorable if not inevitable, and a lot from those who think it is all a hoax. </w:t>
      </w:r>
      <w:r w:rsidRPr="000A7C3C">
        <w:rPr>
          <w:rStyle w:val="StyleUnderline"/>
          <w:highlight w:val="green"/>
        </w:rPr>
        <w:t xml:space="preserve">We hardly </w:t>
      </w:r>
      <w:r w:rsidRPr="00DC5217">
        <w:rPr>
          <w:rStyle w:val="StyleUnderline"/>
        </w:rPr>
        <w:t xml:space="preserve">ever </w:t>
      </w:r>
      <w:r w:rsidRPr="000A7C3C">
        <w:rPr>
          <w:rStyle w:val="StyleUnderline"/>
          <w:highlight w:val="green"/>
        </w:rPr>
        <w:t xml:space="preserve">allow </w:t>
      </w:r>
      <w:r w:rsidRPr="00DC5217">
        <w:rPr>
          <w:rStyle w:val="StyleUnderline"/>
        </w:rPr>
        <w:t>the moderate “</w:t>
      </w:r>
      <w:proofErr w:type="spellStart"/>
      <w:r w:rsidRPr="000A7C3C">
        <w:rPr>
          <w:rStyle w:val="StyleUnderline"/>
          <w:highlight w:val="green"/>
        </w:rPr>
        <w:t>lukewarmers</w:t>
      </w:r>
      <w:proofErr w:type="spellEnd"/>
      <w:r w:rsidRPr="00DC5217">
        <w:rPr>
          <w:rStyle w:val="StyleUnderline"/>
        </w:rPr>
        <w:t xml:space="preserve">” </w:t>
      </w:r>
      <w:r w:rsidRPr="000A7C3C">
        <w:rPr>
          <w:rStyle w:val="StyleUnderline"/>
          <w:highlight w:val="green"/>
        </w:rPr>
        <w:t>a voice:</w:t>
      </w:r>
      <w:r w:rsidRPr="00DC5217">
        <w:rPr>
          <w:rStyle w:val="StyleUnderline"/>
        </w:rPr>
        <w:t xml:space="preserve"> those who suspect that the </w:t>
      </w:r>
      <w:r w:rsidRPr="000A7C3C">
        <w:rPr>
          <w:rStyle w:val="StyleUnderline"/>
          <w:highlight w:val="green"/>
        </w:rPr>
        <w:t>net positive feedbacks from water vapor</w:t>
      </w:r>
      <w:r w:rsidRPr="00DC5217">
        <w:rPr>
          <w:rStyle w:val="StyleUnderline"/>
        </w:rPr>
        <w:t xml:space="preserve"> in the atmosphere </w:t>
      </w:r>
      <w:r w:rsidRPr="000A7C3C">
        <w:rPr>
          <w:rStyle w:val="StyleUnderline"/>
          <w:highlight w:val="green"/>
        </w:rPr>
        <w:t>are low</w:t>
      </w:r>
      <w:r w:rsidRPr="00DC5217">
        <w:rPr>
          <w:rStyle w:val="StyleUnderline"/>
        </w:rPr>
        <w:t xml:space="preserve">, </w:t>
      </w:r>
      <w:r w:rsidRPr="000A7C3C">
        <w:rPr>
          <w:rStyle w:val="StyleUnderline"/>
          <w:highlight w:val="green"/>
        </w:rPr>
        <w:t xml:space="preserve">so </w:t>
      </w:r>
      <w:r w:rsidRPr="00DC5217">
        <w:rPr>
          <w:rStyle w:val="StyleUnderline"/>
        </w:rPr>
        <w:t xml:space="preserve">that </w:t>
      </w:r>
      <w:r w:rsidRPr="000A7C3C">
        <w:rPr>
          <w:rStyle w:val="StyleUnderline"/>
          <w:highlight w:val="green"/>
        </w:rPr>
        <w:t>we face only 1 to 2 degrees Celsius of warming this century</w:t>
      </w:r>
      <w:r w:rsidRPr="00DC5217">
        <w:rPr>
          <w:rStyle w:val="StyleUnderline"/>
        </w:rPr>
        <w:t xml:space="preserve">; that </w:t>
      </w:r>
      <w:r w:rsidRPr="000A7C3C">
        <w:rPr>
          <w:rStyle w:val="StyleUnderline"/>
          <w:highlight w:val="green"/>
        </w:rPr>
        <w:t xml:space="preserve">the Greenland ice sheet may melt </w:t>
      </w:r>
      <w:r w:rsidRPr="00DC5217">
        <w:rPr>
          <w:rStyle w:val="StyleUnderline"/>
        </w:rPr>
        <w:t xml:space="preserve">but </w:t>
      </w:r>
      <w:r w:rsidRPr="000A7C3C">
        <w:rPr>
          <w:rStyle w:val="StyleUnderline"/>
          <w:highlight w:val="green"/>
        </w:rPr>
        <w:t>no faster than its current rate of less than 1 percent per century</w:t>
      </w:r>
      <w:r w:rsidRPr="00DC5217">
        <w:rPr>
          <w:rStyle w:val="StyleUnderline"/>
        </w:rPr>
        <w:t xml:space="preserve">; that net increases in rainfall (and carbon dioxide concentration) may improve agricultural productivity; that </w:t>
      </w:r>
      <w:r w:rsidRPr="000A7C3C">
        <w:rPr>
          <w:rStyle w:val="StyleUnderline"/>
          <w:highlight w:val="green"/>
        </w:rPr>
        <w:t>ecosystems have survived sudden temperature lurches before</w:t>
      </w:r>
      <w:r w:rsidRPr="00DC5217">
        <w:rPr>
          <w:rStyle w:val="StyleUnderline"/>
        </w:rPr>
        <w:t xml:space="preserve">; </w:t>
      </w:r>
      <w:r w:rsidRPr="000A7C3C">
        <w:rPr>
          <w:rStyle w:val="StyleUnderline"/>
          <w:highlight w:val="green"/>
        </w:rPr>
        <w:t xml:space="preserve">and </w:t>
      </w:r>
      <w:r w:rsidRPr="00DC5217">
        <w:rPr>
          <w:rStyle w:val="StyleUnderline"/>
        </w:rPr>
        <w:t xml:space="preserve">that </w:t>
      </w:r>
      <w:r w:rsidRPr="000A7C3C">
        <w:rPr>
          <w:rStyle w:val="StyleUnderline"/>
          <w:highlight w:val="green"/>
        </w:rPr>
        <w:t xml:space="preserve">adaptation to gradual change may be both cheaper and less ecologically damaging </w:t>
      </w:r>
      <w:r w:rsidRPr="00DC5217">
        <w:rPr>
          <w:rStyle w:val="StyleUnderline"/>
        </w:rPr>
        <w:t>than a rapid and brutal decision to give up fossil fuels cold turkey.</w:t>
      </w:r>
      <w:r w:rsidRPr="00DC5217">
        <w:t xml:space="preserve"> We’ve already seen some evidence that </w:t>
      </w:r>
      <w:r w:rsidRPr="000A7C3C">
        <w:rPr>
          <w:rStyle w:val="StyleUnderline"/>
          <w:highlight w:val="green"/>
        </w:rPr>
        <w:t>humans can forestall warming-related catastrophes.</w:t>
      </w:r>
      <w:r w:rsidRPr="000A7C3C">
        <w:rPr>
          <w:highlight w:val="green"/>
        </w:rPr>
        <w:t xml:space="preserve"> </w:t>
      </w:r>
      <w:r w:rsidRPr="00DC5217">
        <w:t xml:space="preserve">A good example is </w:t>
      </w:r>
      <w:r w:rsidRPr="00DC5217">
        <w:rPr>
          <w:rStyle w:val="StyleUnderline"/>
        </w:rPr>
        <w:t>malaria</w:t>
      </w:r>
      <w:r w:rsidRPr="00DC5217">
        <w:t xml:space="preserve">, which </w:t>
      </w:r>
      <w:r w:rsidRPr="00DC5217">
        <w:rPr>
          <w:rStyle w:val="StyleUnderline"/>
        </w:rPr>
        <w:t>was once widely predicted to get worse as a result of climate change.</w:t>
      </w:r>
      <w:r w:rsidRPr="00DC5217">
        <w:t xml:space="preserve"> </w:t>
      </w:r>
      <w:r w:rsidRPr="00DC5217">
        <w:rPr>
          <w:rStyle w:val="StyleUnderline"/>
        </w:rPr>
        <w:t>Yet</w:t>
      </w:r>
      <w:r w:rsidRPr="00DC5217">
        <w:t xml:space="preserve"> in the 20th century, </w:t>
      </w:r>
      <w:r w:rsidRPr="00DC5217">
        <w:rPr>
          <w:rStyle w:val="StyleUnderline"/>
        </w:rPr>
        <w:t>malaria retreated</w:t>
      </w:r>
      <w:r w:rsidRPr="00DC5217">
        <w:t xml:space="preserve"> from large parts of the world, including North America and Russia, </w:t>
      </w:r>
      <w:r w:rsidRPr="00DC5217">
        <w:rPr>
          <w:rStyle w:val="StyleUnderline"/>
        </w:rPr>
        <w:t>even as the world warmed</w:t>
      </w:r>
      <w:r w:rsidRPr="00DC5217">
        <w:t xml:space="preserve">. Malaria-specific mortality plummeted in the first decade of the current century by an astonishing 25 percent. The weather may well have grown more hospitable to mosquitoes during that time. But </w:t>
      </w:r>
      <w:proofErr w:type="gramStart"/>
      <w:r w:rsidRPr="00DC5217">
        <w:t xml:space="preserve">any </w:t>
      </w:r>
      <w:r w:rsidRPr="00DC5217">
        <w:rPr>
          <w:rStyle w:val="StyleUnderline"/>
        </w:rPr>
        <w:t>effects of warming were</w:t>
      </w:r>
      <w:r w:rsidRPr="00DC5217">
        <w:t xml:space="preserve"> more than </w:t>
      </w:r>
      <w:r w:rsidRPr="00DC5217">
        <w:rPr>
          <w:rStyle w:val="StyleUnderline"/>
        </w:rPr>
        <w:t>counteracted by pesticides, new antimalarial drugs, better drainage, and economic development</w:t>
      </w:r>
      <w:proofErr w:type="gramEnd"/>
      <w:r w:rsidRPr="00DC5217">
        <w:rPr>
          <w:rStyle w:val="StyleUnderline"/>
        </w:rPr>
        <w:t>.</w:t>
      </w:r>
      <w:r w:rsidRPr="00DC5217">
        <w:t xml:space="preserve"> Experts such as Peter </w:t>
      </w:r>
      <w:proofErr w:type="spellStart"/>
      <w:r w:rsidRPr="00DC5217">
        <w:t>Gething</w:t>
      </w:r>
      <w:proofErr w:type="spellEnd"/>
      <w:r w:rsidRPr="00DC5217">
        <w:t xml:space="preserve"> at Oxford argue that </w:t>
      </w:r>
      <w:r w:rsidRPr="00DC5217">
        <w:rPr>
          <w:rStyle w:val="StyleUnderline"/>
        </w:rPr>
        <w:t>these trends will continue, whatever the weather. Just as policy can make the climate crisis worse</w:t>
      </w:r>
      <w:r w:rsidRPr="00DC5217">
        <w:t>—mandating biofuels has not only encouraged rain forest destruction, releasing carbon, but driven millions into poverty and hunger—</w:t>
      </w:r>
      <w:r w:rsidRPr="000A7C3C">
        <w:rPr>
          <w:rStyle w:val="StyleUnderline"/>
          <w:highlight w:val="green"/>
        </w:rPr>
        <w:t>technology can make it better. If plant breeders boost rice yield</w:t>
      </w:r>
      <w:r w:rsidRPr="00DC5217">
        <w:rPr>
          <w:rStyle w:val="StyleUnderline"/>
        </w:rPr>
        <w:t xml:space="preserve">s, then </w:t>
      </w:r>
      <w:r w:rsidRPr="000A7C3C">
        <w:rPr>
          <w:rStyle w:val="StyleUnderline"/>
          <w:highlight w:val="green"/>
        </w:rPr>
        <w:t xml:space="preserve">people may </w:t>
      </w:r>
      <w:r w:rsidRPr="00DC5217">
        <w:rPr>
          <w:rStyle w:val="StyleUnderline"/>
        </w:rPr>
        <w:t xml:space="preserve">get richer and </w:t>
      </w:r>
      <w:r w:rsidRPr="000A7C3C">
        <w:rPr>
          <w:rStyle w:val="StyleUnderline"/>
          <w:highlight w:val="green"/>
        </w:rPr>
        <w:t>afford better protection against extreme weather.</w:t>
      </w:r>
      <w:r w:rsidRPr="00DC5217">
        <w:rPr>
          <w:rStyle w:val="StyleUnderline"/>
        </w:rPr>
        <w:t xml:space="preserve"> If nuclear engineers make fusion (or thorium fission) cost-effective, then carbon emissions may suddenly fall.</w:t>
      </w:r>
      <w:r w:rsidRPr="00DC5217">
        <w:t xml:space="preserve"> </w:t>
      </w:r>
      <w:r w:rsidRPr="000A7C3C">
        <w:rPr>
          <w:rStyle w:val="StyleUnderline"/>
          <w:highlight w:val="green"/>
        </w:rPr>
        <w:t xml:space="preserve">If gas replaces coal </w:t>
      </w:r>
      <w:r w:rsidRPr="00DC5217">
        <w:rPr>
          <w:rStyle w:val="StyleUnderline"/>
        </w:rPr>
        <w:t xml:space="preserve">because of horizontal drilling, then </w:t>
      </w:r>
      <w:r w:rsidRPr="000A7C3C">
        <w:rPr>
          <w:rStyle w:val="StyleUnderline"/>
          <w:highlight w:val="green"/>
        </w:rPr>
        <w:t>carbon emissions may rise more slowly.</w:t>
      </w:r>
      <w:r w:rsidRPr="000A7C3C">
        <w:rPr>
          <w:highlight w:val="green"/>
        </w:rPr>
        <w:t xml:space="preserve"> </w:t>
      </w:r>
      <w:r w:rsidRPr="000A7C3C">
        <w:rPr>
          <w:rStyle w:val="StyleUnderline"/>
          <w:highlight w:val="green"/>
        </w:rPr>
        <w:t>Humanity is a fast-moving target</w:t>
      </w:r>
      <w:r w:rsidRPr="00DC5217">
        <w:rPr>
          <w:rStyle w:val="StyleUnderline"/>
        </w:rPr>
        <w:t xml:space="preserve">. </w:t>
      </w:r>
      <w:r w:rsidRPr="000A7C3C">
        <w:rPr>
          <w:rStyle w:val="StyleUnderline"/>
          <w:highlight w:val="green"/>
        </w:rPr>
        <w:t xml:space="preserve">We will combat </w:t>
      </w:r>
      <w:r w:rsidRPr="00DC5217">
        <w:rPr>
          <w:rStyle w:val="StyleUnderline"/>
        </w:rPr>
        <w:t xml:space="preserve">our </w:t>
      </w:r>
      <w:r w:rsidRPr="000A7C3C">
        <w:rPr>
          <w:rStyle w:val="StyleUnderline"/>
          <w:highlight w:val="green"/>
        </w:rPr>
        <w:t xml:space="preserve">ecological threats </w:t>
      </w:r>
      <w:r w:rsidRPr="00DC5217">
        <w:rPr>
          <w:rStyle w:val="StyleUnderline"/>
        </w:rPr>
        <w:t xml:space="preserve">in the future </w:t>
      </w:r>
      <w:r w:rsidRPr="000A7C3C">
        <w:rPr>
          <w:rStyle w:val="StyleUnderline"/>
          <w:highlight w:val="green"/>
        </w:rPr>
        <w:t xml:space="preserve">by innovating </w:t>
      </w:r>
      <w:r w:rsidRPr="00DC5217">
        <w:rPr>
          <w:rStyle w:val="StyleUnderline"/>
        </w:rPr>
        <w:t xml:space="preserve">to meet </w:t>
      </w:r>
      <w:proofErr w:type="gramStart"/>
      <w:r w:rsidRPr="00DC5217">
        <w:rPr>
          <w:rStyle w:val="StyleUnderline"/>
        </w:rPr>
        <w:t>them</w:t>
      </w:r>
      <w:proofErr w:type="gramEnd"/>
      <w:r w:rsidRPr="00DC5217">
        <w:rPr>
          <w:rStyle w:val="StyleUnderline"/>
        </w:rPr>
        <w:t xml:space="preserve"> as they arise, not through the mass fear stoked by worst-case scenarios.</w:t>
      </w:r>
    </w:p>
    <w:p w14:paraId="7D4CF6B7" w14:textId="77777777" w:rsidR="00931F9E" w:rsidRDefault="00931F9E" w:rsidP="00931F9E">
      <w:pPr>
        <w:pStyle w:val="Heading3"/>
      </w:pPr>
      <w:r>
        <w:lastRenderedPageBreak/>
        <w:t>Extensions – Models Fail</w:t>
      </w:r>
    </w:p>
    <w:p w14:paraId="0CA1C7C4" w14:textId="77777777" w:rsidR="00931F9E" w:rsidRDefault="00931F9E" w:rsidP="00931F9E">
      <w:pPr>
        <w:pStyle w:val="Heading4"/>
        <w:jc w:val="both"/>
        <w:rPr>
          <w:rFonts w:cs="Times New Roman"/>
        </w:rPr>
      </w:pPr>
      <w:proofErr w:type="gramStart"/>
      <w:r>
        <w:t>(  )</w:t>
      </w:r>
      <w:proofErr w:type="gramEnd"/>
      <w:r>
        <w:t xml:space="preserve"> </w:t>
      </w:r>
      <w:r>
        <w:rPr>
          <w:rFonts w:cs="Times New Roman"/>
        </w:rPr>
        <w:t>Observational evidence disproves climate models</w:t>
      </w:r>
    </w:p>
    <w:p w14:paraId="3579524A" w14:textId="77777777" w:rsidR="00931F9E" w:rsidRPr="005E7DCA" w:rsidRDefault="00931F9E" w:rsidP="00931F9E"/>
    <w:p w14:paraId="0A56C18B" w14:textId="77777777" w:rsidR="00931F9E" w:rsidRPr="00595FD0" w:rsidRDefault="00931F9E" w:rsidP="00931F9E">
      <w:pPr>
        <w:rPr>
          <w:rStyle w:val="Style13ptBold"/>
        </w:rPr>
      </w:pPr>
      <w:r w:rsidRPr="00595FD0">
        <w:rPr>
          <w:rStyle w:val="Style13ptBold"/>
        </w:rPr>
        <w:t xml:space="preserve">Evans </w:t>
      </w:r>
      <w:r>
        <w:rPr>
          <w:rStyle w:val="Style13ptBold"/>
        </w:rPr>
        <w:t>‘</w:t>
      </w:r>
      <w:r w:rsidRPr="00595FD0">
        <w:rPr>
          <w:rStyle w:val="Style13ptBold"/>
        </w:rPr>
        <w:t xml:space="preserve">12 </w:t>
      </w:r>
    </w:p>
    <w:p w14:paraId="3D4BB11C" w14:textId="77777777" w:rsidR="00931F9E" w:rsidRPr="005E7DCA" w:rsidRDefault="00931F9E" w:rsidP="00931F9E">
      <w:pPr>
        <w:rPr>
          <w:szCs w:val="16"/>
        </w:rPr>
      </w:pPr>
      <w:r w:rsidRPr="005E7DCA">
        <w:rPr>
          <w:szCs w:val="16"/>
        </w:rPr>
        <w:t>(David has a PhD in electrical engineering, worked from 1999 to 2006 for the Australian Greenhouse Office, an agency of the Australian government, designing a carbon accounting system, Financial Post, "Global Warming Theory Is Based on False Science."</w:t>
      </w:r>
      <w:proofErr w:type="gramStart"/>
      <w:r w:rsidRPr="005E7DCA">
        <w:rPr>
          <w:szCs w:val="16"/>
        </w:rPr>
        <w:t>,7</w:t>
      </w:r>
      <w:proofErr w:type="gramEnd"/>
      <w:r w:rsidRPr="005E7DCA">
        <w:rPr>
          <w:szCs w:val="16"/>
        </w:rPr>
        <w:t xml:space="preserve"> Apr. 2011)</w:t>
      </w:r>
    </w:p>
    <w:p w14:paraId="1BD6612E" w14:textId="77777777" w:rsidR="00931F9E" w:rsidRPr="00595FD0" w:rsidRDefault="00931F9E" w:rsidP="00931F9E"/>
    <w:p w14:paraId="0A5AEBAB" w14:textId="77777777" w:rsidR="00931F9E" w:rsidRDefault="00931F9E" w:rsidP="00931F9E">
      <w:pPr>
        <w:jc w:val="both"/>
      </w:pPr>
      <w:r w:rsidRPr="000A7C3C">
        <w:rPr>
          <w:rStyle w:val="StyleUnderline"/>
          <w:highlight w:val="green"/>
        </w:rPr>
        <w:t>The planet reacts to</w:t>
      </w:r>
      <w:r w:rsidRPr="00AC2EB0">
        <w:rPr>
          <w:rStyle w:val="StyleUnderline"/>
        </w:rPr>
        <w:t xml:space="preserve"> that </w:t>
      </w:r>
      <w:r w:rsidRPr="000A7C3C">
        <w:rPr>
          <w:rStyle w:val="StyleUnderline"/>
          <w:highlight w:val="green"/>
        </w:rPr>
        <w:t>extra carbon dioxide</w:t>
      </w:r>
      <w:r w:rsidRPr="00AC2EB0">
        <w:rPr>
          <w:rStyle w:val="StyleUnderline"/>
        </w:rPr>
        <w:t>, which changes everything.</w:t>
      </w:r>
      <w:r w:rsidRPr="00A46ED9">
        <w:rPr>
          <w:rStyle w:val="StyleUnderline"/>
        </w:rPr>
        <w:t xml:space="preserve"> </w:t>
      </w:r>
      <w:r w:rsidRPr="00A46ED9">
        <w:t xml:space="preserve">Most critically, </w:t>
      </w:r>
      <w:r w:rsidRPr="00AC2EB0">
        <w:rPr>
          <w:rStyle w:val="StyleUnderline"/>
        </w:rPr>
        <w:t xml:space="preserve">the extra </w:t>
      </w:r>
      <w:r w:rsidRPr="000A7C3C">
        <w:rPr>
          <w:rStyle w:val="StyleUnderline"/>
          <w:highlight w:val="green"/>
        </w:rPr>
        <w:t>warmth causes more water to evaporate from the oceans</w:t>
      </w:r>
      <w:r w:rsidRPr="00AC2EB0">
        <w:rPr>
          <w:rStyle w:val="StyleUnderline"/>
        </w:rPr>
        <w:t>. But does the water hang around and increase the height of moist air in the atmosphere, or does it simply create more clouds and rain?</w:t>
      </w:r>
      <w:r w:rsidRPr="00A46ED9">
        <w:t xml:space="preserve"> Back in 1980, </w:t>
      </w:r>
      <w:r w:rsidRPr="00AC2EB0">
        <w:rPr>
          <w:rStyle w:val="StyleUnderline"/>
        </w:rPr>
        <w:t xml:space="preserve">when the carbon dioxide theory started, no one knew. The </w:t>
      </w:r>
      <w:r w:rsidRPr="000A7C3C">
        <w:rPr>
          <w:rStyle w:val="StyleUnderline"/>
          <w:highlight w:val="green"/>
        </w:rPr>
        <w:t xml:space="preserve">alarmists guessed </w:t>
      </w:r>
      <w:r w:rsidRPr="00AC2EB0">
        <w:rPr>
          <w:rStyle w:val="StyleUnderline"/>
        </w:rPr>
        <w:t xml:space="preserve">that </w:t>
      </w:r>
      <w:r w:rsidRPr="000A7C3C">
        <w:rPr>
          <w:rStyle w:val="StyleUnderline"/>
          <w:highlight w:val="green"/>
        </w:rPr>
        <w:t>it would increase the height of moist air around the planet, which would warm the planet even further</w:t>
      </w:r>
      <w:r w:rsidRPr="00AC2EB0">
        <w:rPr>
          <w:rStyle w:val="StyleUnderline"/>
        </w:rPr>
        <w:t>, because the moist air is also a greenhouse gas.</w:t>
      </w:r>
      <w:r w:rsidRPr="00A46ED9">
        <w:t xml:space="preserve"> </w:t>
      </w:r>
      <w:r w:rsidRPr="00AC2EB0">
        <w:rPr>
          <w:rStyle w:val="StyleUnderline"/>
        </w:rPr>
        <w:t>This is the core idea of every official climate model: For each bit of warming due to carbon dioxide, they claim it ends up causing three bits of warming due to the extra moist air</w:t>
      </w:r>
      <w:r w:rsidRPr="00A46ED9">
        <w:t xml:space="preserve">. The climate models amplify the carbon dioxide warming by a factor of three—so two-thirds of their projected warming is due to extra moist air (and other factors); only one-third is due to extra carbon dioxide. That's the core of the issue. </w:t>
      </w:r>
      <w:r w:rsidRPr="00AC2EB0">
        <w:rPr>
          <w:rStyle w:val="StyleUnderline"/>
        </w:rPr>
        <w:t>All the disagreements and misunderstandings spring from this. The alarmist case is based on this guess about moisture in the atmosphere, and there is simply no evidence for the amplification that is at the core of their alarmism.</w:t>
      </w:r>
      <w:r w:rsidRPr="00A46ED9">
        <w:t xml:space="preserve"> Weather balloons had been measuring the atmosphere since the 1960s, many thousands of them every year. </w:t>
      </w:r>
      <w:r w:rsidRPr="000A7C3C">
        <w:rPr>
          <w:rStyle w:val="StyleUnderline"/>
          <w:highlight w:val="green"/>
        </w:rPr>
        <w:t xml:space="preserve">The climate models all predict that as the planet warms, a hot spot of moist air will develop over the tropics about 10 </w:t>
      </w:r>
      <w:proofErr w:type="spellStart"/>
      <w:r w:rsidRPr="000A7C3C">
        <w:rPr>
          <w:rStyle w:val="StyleUnderline"/>
          <w:highlight w:val="green"/>
        </w:rPr>
        <w:t>kilometres</w:t>
      </w:r>
      <w:proofErr w:type="spellEnd"/>
      <w:r w:rsidRPr="000A7C3C">
        <w:rPr>
          <w:rStyle w:val="StyleUnderline"/>
          <w:highlight w:val="green"/>
        </w:rPr>
        <w:t xml:space="preserve"> up, as the layer of moist air expands upwards </w:t>
      </w:r>
      <w:r w:rsidRPr="00AC2EB0">
        <w:rPr>
          <w:rStyle w:val="StyleUnderline"/>
        </w:rPr>
        <w:t xml:space="preserve">into the cool dry air above. During the warming of the late 1970s, '80s and '90s, </w:t>
      </w:r>
      <w:r w:rsidRPr="000A7C3C">
        <w:rPr>
          <w:rStyle w:val="StyleUnderline"/>
          <w:highlight w:val="green"/>
        </w:rPr>
        <w:t xml:space="preserve">the weather balloons found no hot spot. </w:t>
      </w:r>
      <w:proofErr w:type="gramStart"/>
      <w:r w:rsidRPr="000A7C3C">
        <w:rPr>
          <w:rStyle w:val="StyleUnderline"/>
          <w:highlight w:val="green"/>
        </w:rPr>
        <w:t>None at all.</w:t>
      </w:r>
      <w:proofErr w:type="gramEnd"/>
      <w:r w:rsidRPr="00AC2EB0">
        <w:rPr>
          <w:rStyle w:val="StyleUnderline"/>
        </w:rPr>
        <w:t xml:space="preserve"> Not</w:t>
      </w:r>
      <w:r w:rsidRPr="00A46ED9">
        <w:t xml:space="preserve"> even a small one. </w:t>
      </w:r>
      <w:r w:rsidRPr="000A7C3C">
        <w:rPr>
          <w:rStyle w:val="StyleUnderline"/>
          <w:highlight w:val="green"/>
        </w:rPr>
        <w:t xml:space="preserve">This evidence proves that the climate models are </w:t>
      </w:r>
      <w:r w:rsidRPr="000A7C3C">
        <w:rPr>
          <w:rStyle w:val="Emphasis"/>
          <w:highlight w:val="green"/>
        </w:rPr>
        <w:t xml:space="preserve">fundamentally </w:t>
      </w:r>
      <w:proofErr w:type="gramStart"/>
      <w:r w:rsidRPr="000A7C3C">
        <w:rPr>
          <w:rStyle w:val="Emphasis"/>
          <w:highlight w:val="green"/>
        </w:rPr>
        <w:t>flawed</w:t>
      </w:r>
      <w:r w:rsidRPr="00560056">
        <w:rPr>
          <w:rStyle w:val="Emphasis"/>
        </w:rPr>
        <w:t>,</w:t>
      </w:r>
      <w:proofErr w:type="gramEnd"/>
      <w:r w:rsidRPr="00560056">
        <w:rPr>
          <w:rStyle w:val="StyleUnderline"/>
        </w:rPr>
        <w:t xml:space="preserve"> that they greatly overestimate the temperature increases due to carbon dioxide</w:t>
      </w:r>
      <w:r w:rsidRPr="00560056">
        <w:t>. This</w:t>
      </w:r>
      <w:r w:rsidRPr="00A46ED9">
        <w:t xml:space="preserve"> evidence first became clear around the mid-1990s. </w:t>
      </w:r>
    </w:p>
    <w:p w14:paraId="5D0FBD4F" w14:textId="77777777" w:rsidR="00931F9E" w:rsidRDefault="00931F9E" w:rsidP="00931F9E">
      <w:pPr>
        <w:pStyle w:val="Heading4"/>
      </w:pPr>
      <w:proofErr w:type="gramStart"/>
      <w:r>
        <w:t>(  )</w:t>
      </w:r>
      <w:proofErr w:type="gramEnd"/>
      <w:r>
        <w:t xml:space="preserve"> Models aren’t detailed enough – prefer observational evidence</w:t>
      </w:r>
    </w:p>
    <w:p w14:paraId="3FDE76C3" w14:textId="77777777" w:rsidR="00931F9E" w:rsidRPr="005E7DCA" w:rsidRDefault="00931F9E" w:rsidP="00931F9E"/>
    <w:p w14:paraId="547EE25E" w14:textId="77777777" w:rsidR="00931F9E" w:rsidRPr="00595FD0" w:rsidRDefault="00931F9E" w:rsidP="00931F9E">
      <w:pPr>
        <w:rPr>
          <w:rStyle w:val="Style13ptBold"/>
        </w:rPr>
      </w:pPr>
      <w:r w:rsidRPr="00595FD0">
        <w:rPr>
          <w:rStyle w:val="Style13ptBold"/>
        </w:rPr>
        <w:t xml:space="preserve">Spencer </w:t>
      </w:r>
      <w:r>
        <w:rPr>
          <w:rStyle w:val="Style13ptBold"/>
        </w:rPr>
        <w:t>‘</w:t>
      </w:r>
      <w:r w:rsidRPr="00595FD0">
        <w:rPr>
          <w:rStyle w:val="Style13ptBold"/>
        </w:rPr>
        <w:t xml:space="preserve">8 </w:t>
      </w:r>
    </w:p>
    <w:p w14:paraId="22BF0D96" w14:textId="77777777" w:rsidR="00931F9E" w:rsidRPr="005E7DCA" w:rsidRDefault="00931F9E" w:rsidP="00931F9E">
      <w:pPr>
        <w:rPr>
          <w:szCs w:val="16"/>
        </w:rPr>
      </w:pPr>
      <w:r w:rsidRPr="005E7DCA">
        <w:rPr>
          <w:szCs w:val="16"/>
        </w:rPr>
        <w:t>(Roy W. Ph.D., climatologist, author, former NASA scientist, “Satellite and Climate Model Evidence Against Substantial Manmade Climate Change (</w:t>
      </w:r>
      <w:proofErr w:type="spellStart"/>
      <w:r w:rsidRPr="005E7DCA">
        <w:rPr>
          <w:szCs w:val="16"/>
        </w:rPr>
        <w:t>supercedes</w:t>
      </w:r>
      <w:proofErr w:type="spellEnd"/>
      <w:r w:rsidRPr="005E7DCA">
        <w:rPr>
          <w:szCs w:val="16"/>
        </w:rPr>
        <w:t xml:space="preserve"> “Has the Climate Sensitivity Holy Grail Been Found?”)”, Roy W. Spencer, 12/27/08, </w:t>
      </w:r>
      <w:hyperlink r:id="rId33" w:history="1">
        <w:r w:rsidRPr="005E7DCA">
          <w:rPr>
            <w:rStyle w:val="Hyperlink"/>
            <w:szCs w:val="16"/>
          </w:rPr>
          <w:t>http://www.drroyspencer.com/research-articles/satellite-and-climate-model-evidence/</w:t>
        </w:r>
      </w:hyperlink>
      <w:r w:rsidRPr="005E7DCA">
        <w:rPr>
          <w:szCs w:val="16"/>
        </w:rPr>
        <w:t>)</w:t>
      </w:r>
    </w:p>
    <w:p w14:paraId="1678FA61" w14:textId="77777777" w:rsidR="00931F9E" w:rsidRPr="00595FD0" w:rsidRDefault="00931F9E" w:rsidP="00931F9E"/>
    <w:p w14:paraId="3A2A0845" w14:textId="77777777" w:rsidR="00931F9E" w:rsidRPr="000A7C3C" w:rsidRDefault="00931F9E" w:rsidP="00931F9E">
      <w:pPr>
        <w:jc w:val="both"/>
        <w:rPr>
          <w:highlight w:val="green"/>
          <w:u w:val="single"/>
        </w:rPr>
      </w:pPr>
      <w:r w:rsidRPr="00365E55">
        <w:t xml:space="preserve">What </w:t>
      </w:r>
      <w:r w:rsidRPr="00365E55">
        <w:rPr>
          <w:rStyle w:val="StyleUnderline"/>
        </w:rPr>
        <w:t xml:space="preserve">I have presented </w:t>
      </w:r>
      <w:r w:rsidRPr="00365E55">
        <w:t xml:space="preserve">here is, as far as I know, </w:t>
      </w:r>
      <w:r w:rsidRPr="00365E55">
        <w:rPr>
          <w:rStyle w:val="StyleUnderline"/>
        </w:rPr>
        <w:t xml:space="preserve">the most detailed attempt to reconcile satellite observations </w:t>
      </w:r>
      <w:r w:rsidRPr="00365E55">
        <w:t xml:space="preserve">of the climate system </w:t>
      </w:r>
      <w:r w:rsidRPr="00365E55">
        <w:rPr>
          <w:rStyle w:val="StyleUnderline"/>
        </w:rPr>
        <w:t xml:space="preserve">with the behavior of climate models in the context of feedbacks. </w:t>
      </w:r>
      <w:r w:rsidRPr="000A7C3C">
        <w:rPr>
          <w:rStyle w:val="StyleUnderline"/>
          <w:highlight w:val="green"/>
        </w:rPr>
        <w:t xml:space="preserve">Instead of </w:t>
      </w:r>
      <w:r w:rsidRPr="00365E55">
        <w:t xml:space="preserve">the currently popular practice of </w:t>
      </w:r>
      <w:r w:rsidRPr="000A7C3C">
        <w:rPr>
          <w:rStyle w:val="StyleUnderline"/>
          <w:highlight w:val="green"/>
        </w:rPr>
        <w:t xml:space="preserve">building </w:t>
      </w:r>
      <w:r w:rsidRPr="00365E55">
        <w:rPr>
          <w:rStyle w:val="StyleUnderline"/>
        </w:rPr>
        <w:t xml:space="preserve">immensely </w:t>
      </w:r>
      <w:r w:rsidRPr="000A7C3C">
        <w:rPr>
          <w:rStyle w:val="StyleUnderline"/>
          <w:highlight w:val="green"/>
        </w:rPr>
        <w:t xml:space="preserve">complex </w:t>
      </w:r>
      <w:r w:rsidRPr="00365E55">
        <w:t xml:space="preserve">and expensive climate </w:t>
      </w:r>
      <w:r w:rsidRPr="000A7C3C">
        <w:rPr>
          <w:rStyle w:val="StyleUnderline"/>
          <w:highlight w:val="green"/>
        </w:rPr>
        <w:t xml:space="preserve">models </w:t>
      </w:r>
      <w:r w:rsidRPr="00365E55">
        <w:t xml:space="preserve">and </w:t>
      </w:r>
      <w:r w:rsidRPr="000A7C3C">
        <w:rPr>
          <w:rStyle w:val="StyleUnderline"/>
          <w:highlight w:val="green"/>
        </w:rPr>
        <w:t xml:space="preserve">then making only simple comparisons to satellite data, I </w:t>
      </w:r>
      <w:r w:rsidRPr="00365E55">
        <w:t xml:space="preserve">have done just the opposite: </w:t>
      </w:r>
      <w:r w:rsidRPr="000A7C3C">
        <w:rPr>
          <w:rStyle w:val="StyleUnderline"/>
          <w:highlight w:val="green"/>
        </w:rPr>
        <w:t xml:space="preserve">Examine the satellite data </w:t>
      </w:r>
      <w:r w:rsidRPr="00365E55">
        <w:rPr>
          <w:rStyle w:val="StyleUnderline"/>
        </w:rPr>
        <w:t xml:space="preserve">in great detail, and </w:t>
      </w:r>
      <w:r w:rsidRPr="000A7C3C">
        <w:rPr>
          <w:rStyle w:val="StyleUnderline"/>
          <w:highlight w:val="green"/>
        </w:rPr>
        <w:t>then build the simplest model that can explain the</w:t>
      </w:r>
      <w:r w:rsidRPr="00365E55">
        <w:rPr>
          <w:rStyle w:val="StyleUnderline"/>
        </w:rPr>
        <w:t xml:space="preserve"> observed behavior of the climate </w:t>
      </w:r>
      <w:r w:rsidRPr="000A7C3C">
        <w:rPr>
          <w:rStyle w:val="StyleUnderline"/>
          <w:highlight w:val="green"/>
        </w:rPr>
        <w:t>system</w:t>
      </w:r>
      <w:r w:rsidRPr="00365E55">
        <w:rPr>
          <w:rStyle w:val="StyleUnderline"/>
        </w:rPr>
        <w:t>.</w:t>
      </w:r>
      <w:r w:rsidRPr="00365E55">
        <w:t xml:space="preserve"> </w:t>
      </w:r>
      <w:r w:rsidRPr="000A7C3C">
        <w:rPr>
          <w:rStyle w:val="StyleUnderline"/>
          <w:highlight w:val="green"/>
        </w:rPr>
        <w:t>The resulting picture that emerges is of an IN-sensitive climate system, dominated by negative feedba</w:t>
      </w:r>
      <w:r w:rsidRPr="00365E55">
        <w:rPr>
          <w:rStyle w:val="StyleUnderline"/>
        </w:rPr>
        <w:t>ck</w:t>
      </w:r>
      <w:r w:rsidRPr="00365E55">
        <w:t xml:space="preserve">. And it appears that the reason why </w:t>
      </w:r>
      <w:r w:rsidRPr="00365E55">
        <w:rPr>
          <w:rStyle w:val="StyleUnderline"/>
        </w:rPr>
        <w:t>most climate models are instead VERY sensitive</w:t>
      </w:r>
      <w:r w:rsidRPr="00365E55">
        <w:t xml:space="preserve"> is </w:t>
      </w:r>
      <w:r w:rsidRPr="00365E55">
        <w:rPr>
          <w:rStyle w:val="StyleUnderline"/>
        </w:rPr>
        <w:t xml:space="preserve">due to the illusion of a sensitive climate </w:t>
      </w:r>
      <w:r w:rsidRPr="00365E55">
        <w:rPr>
          <w:rStyle w:val="StyleUnderline"/>
        </w:rPr>
        <w:lastRenderedPageBreak/>
        <w:t>system that can arise when one is not careful about the physical interpretation of how clouds operate in terms of cause and effect</w:t>
      </w:r>
      <w:r w:rsidRPr="00365E55">
        <w:t xml:space="preserve"> (forcing and feedback). Indeed, </w:t>
      </w:r>
      <w:r w:rsidRPr="000A7C3C">
        <w:rPr>
          <w:rStyle w:val="StyleUnderline"/>
          <w:highlight w:val="green"/>
        </w:rPr>
        <w:t xml:space="preserve">climate researchers seldom </w:t>
      </w:r>
      <w:r w:rsidRPr="00365E55">
        <w:t xml:space="preserve">(if ever) </w:t>
      </w:r>
      <w:r w:rsidRPr="000A7C3C">
        <w:rPr>
          <w:rStyle w:val="StyleUnderline"/>
          <w:highlight w:val="green"/>
        </w:rPr>
        <w:t xml:space="preserve">dig into the </w:t>
      </w:r>
      <w:r w:rsidRPr="00365E55">
        <w:rPr>
          <w:rStyle w:val="StyleUnderline"/>
        </w:rPr>
        <w:t xml:space="preserve">archives of </w:t>
      </w:r>
      <w:r w:rsidRPr="000A7C3C">
        <w:rPr>
          <w:rStyle w:val="StyleUnderline"/>
          <w:highlight w:val="green"/>
        </w:rPr>
        <w:t>satellite data</w:t>
      </w:r>
      <w:r w:rsidRPr="00365E55">
        <w:rPr>
          <w:rStyle w:val="StyleUnderline"/>
        </w:rPr>
        <w:t xml:space="preserve"> and ask the question, “What are the satellite data telling us about the real climate system?</w:t>
      </w:r>
      <w:r w:rsidRPr="00365E55">
        <w:t xml:space="preserve">” Instead, most climate research money now is funneled into building expensive climate </w:t>
      </w:r>
      <w:proofErr w:type="gramStart"/>
      <w:r w:rsidRPr="00365E55">
        <w:t>models which</w:t>
      </w:r>
      <w:proofErr w:type="gramEnd"/>
      <w:r w:rsidRPr="00365E55">
        <w:t xml:space="preserve"> are then expected to provide a basis for formulating public policy. Given the immense effort that has been invested, one would think that those models would be more rigorously tested. There is nothing inherently wrong with a model-centric approach to climate research…as long as the modeler continues to use the observations to guide the model development over time. Unfortunately, as Richard </w:t>
      </w:r>
      <w:proofErr w:type="spellStart"/>
      <w:r w:rsidRPr="00365E55">
        <w:t>Lindzen</w:t>
      </w:r>
      <w:proofErr w:type="spellEnd"/>
      <w:r w:rsidRPr="00365E55">
        <w:t xml:space="preserve"> at MIT has pointed out, </w:t>
      </w:r>
      <w:r w:rsidRPr="000A7C3C">
        <w:rPr>
          <w:rStyle w:val="StyleUnderline"/>
          <w:highlight w:val="green"/>
        </w:rPr>
        <w:t>the fact that modelers use the term “model validation</w:t>
      </w:r>
      <w:r w:rsidRPr="00365E55">
        <w:rPr>
          <w:rStyle w:val="StyleUnderline"/>
        </w:rPr>
        <w:t xml:space="preserve">” rather than “model testing” </w:t>
      </w:r>
      <w:r w:rsidRPr="000A7C3C">
        <w:rPr>
          <w:rStyle w:val="StyleUnderline"/>
          <w:highlight w:val="green"/>
        </w:rPr>
        <w:t>belies their inherent preference of theory over observations</w:t>
      </w:r>
      <w:r w:rsidRPr="00365E55">
        <w:t xml:space="preserve">. The allure of models is strong: they are clean, with well-defined equations and mathematical precision. Observations of the real climate system are dirty, incomplete, and prone to measurement error. </w:t>
      </w:r>
      <w:r w:rsidRPr="000A7C3C">
        <w:rPr>
          <w:rStyle w:val="StyleUnderline"/>
          <w:highlight w:val="green"/>
        </w:rPr>
        <w:t>The comparisons modelers make between</w:t>
      </w:r>
      <w:r w:rsidRPr="000A7C3C">
        <w:rPr>
          <w:highlight w:val="green"/>
          <w:u w:val="single"/>
        </w:rPr>
        <w:t xml:space="preserve"> </w:t>
      </w:r>
      <w:r w:rsidRPr="00365E55">
        <w:t xml:space="preserve">their </w:t>
      </w:r>
      <w:r w:rsidRPr="000A7C3C">
        <w:rPr>
          <w:rStyle w:val="StyleUnderline"/>
          <w:highlight w:val="green"/>
        </w:rPr>
        <w:t>models and satellite data are</w:t>
      </w:r>
      <w:r w:rsidRPr="00365E55">
        <w:t xml:space="preserve"> typically rather </w:t>
      </w:r>
      <w:r w:rsidRPr="000A7C3C">
        <w:rPr>
          <w:rStyle w:val="StyleUnderline"/>
          <w:highlight w:val="green"/>
        </w:rPr>
        <w:t>crude and cursory</w:t>
      </w:r>
      <w:r w:rsidRPr="00365E55">
        <w:t xml:space="preserve">. They are </w:t>
      </w:r>
      <w:r w:rsidRPr="000A7C3C">
        <w:rPr>
          <w:highlight w:val="green"/>
          <w:u w:val="single"/>
        </w:rPr>
        <w:t xml:space="preserve">not sufficiently detailed to </w:t>
      </w:r>
      <w:r w:rsidRPr="00C203FC">
        <w:rPr>
          <w:u w:val="single"/>
        </w:rPr>
        <w:t xml:space="preserve">really </w:t>
      </w:r>
      <w:r w:rsidRPr="000A7C3C">
        <w:rPr>
          <w:highlight w:val="green"/>
          <w:u w:val="single"/>
        </w:rPr>
        <w:t>say anything of substance about feedbacks</w:t>
      </w:r>
      <w:r w:rsidRPr="00365E55">
        <w:t xml:space="preserve"> — in either the models or the satellite data – and </w:t>
      </w:r>
      <w:r w:rsidRPr="00C203FC">
        <w:rPr>
          <w:u w:val="single"/>
        </w:rPr>
        <w:t>yet it is the feedbacks that will determine how serious the manmade global warming problem will be.</w:t>
      </w:r>
      <w:r w:rsidRPr="00365E55">
        <w:t xml:space="preserve"> </w:t>
      </w:r>
    </w:p>
    <w:p w14:paraId="798C1F45" w14:textId="77777777" w:rsidR="00931F9E" w:rsidRDefault="00931F9E" w:rsidP="00931F9E"/>
    <w:p w14:paraId="4DBE6503" w14:textId="77777777" w:rsidR="00931F9E" w:rsidRPr="00931F9E" w:rsidRDefault="00931F9E" w:rsidP="00931F9E"/>
    <w:p w14:paraId="5AE2AB15" w14:textId="13897CA6" w:rsidR="00AC40D5" w:rsidRDefault="00931F9E" w:rsidP="00AC40D5">
      <w:pPr>
        <w:pStyle w:val="Heading2"/>
      </w:pPr>
      <w:r>
        <w:lastRenderedPageBreak/>
        <w:t xml:space="preserve">New </w:t>
      </w:r>
      <w:proofErr w:type="spellStart"/>
      <w:r w:rsidR="00AC40D5">
        <w:t>Aff</w:t>
      </w:r>
      <w:proofErr w:type="spellEnd"/>
      <w:r>
        <w:t xml:space="preserve"> Materials</w:t>
      </w:r>
    </w:p>
    <w:p w14:paraId="19589805" w14:textId="29AFD155" w:rsidR="00AC40D5" w:rsidRDefault="00AC40D5" w:rsidP="00AC40D5">
      <w:pPr>
        <w:pStyle w:val="Heading3"/>
      </w:pPr>
      <w:r>
        <w:lastRenderedPageBreak/>
        <w:t>Yes Consensus</w:t>
      </w:r>
    </w:p>
    <w:p w14:paraId="048B9656" w14:textId="5DF76110" w:rsidR="00AC40D5" w:rsidRPr="00AC40D5" w:rsidRDefault="00AC40D5" w:rsidP="00AC40D5">
      <w:pPr>
        <w:pStyle w:val="Heading4"/>
      </w:pPr>
      <w:r>
        <w:t xml:space="preserve">There’s an </w:t>
      </w:r>
      <w:r w:rsidR="005C22AA">
        <w:rPr>
          <w:u w:val="single"/>
        </w:rPr>
        <w:t>unquestionable</w:t>
      </w:r>
      <w:r>
        <w:rPr>
          <w:u w:val="single"/>
        </w:rPr>
        <w:t xml:space="preserve"> scientific consensus</w:t>
      </w:r>
      <w:r w:rsidR="0077072F">
        <w:t xml:space="preserve"> about warming. </w:t>
      </w:r>
    </w:p>
    <w:p w14:paraId="7A132499" w14:textId="77777777" w:rsidR="00AC40D5" w:rsidRPr="00F17812" w:rsidRDefault="00AC40D5" w:rsidP="00AC40D5">
      <w:proofErr w:type="spellStart"/>
      <w:r w:rsidRPr="00B92A15">
        <w:rPr>
          <w:rStyle w:val="Style13ptBold"/>
        </w:rPr>
        <w:t>Nuccitelli</w:t>
      </w:r>
      <w:proofErr w:type="spellEnd"/>
      <w:r w:rsidRPr="00B92A15">
        <w:rPr>
          <w:rStyle w:val="Style13ptBold"/>
        </w:rPr>
        <w:t xml:space="preserve"> 16</w:t>
      </w:r>
      <w:r>
        <w:t xml:space="preserve"> — </w:t>
      </w:r>
      <w:r w:rsidRPr="00673901">
        <w:t xml:space="preserve">Dana </w:t>
      </w:r>
      <w:proofErr w:type="spellStart"/>
      <w:r w:rsidRPr="00673901">
        <w:t>Nuccitelli</w:t>
      </w:r>
      <w:proofErr w:type="spellEnd"/>
      <w:r>
        <w:t xml:space="preserve">, Climate Writer for the </w:t>
      </w:r>
      <w:r>
        <w:rPr>
          <w:i/>
        </w:rPr>
        <w:t>Guardian</w:t>
      </w:r>
      <w:r w:rsidRPr="00952D9B">
        <w:t>, Environmental</w:t>
      </w:r>
      <w:r>
        <w:t xml:space="preserve"> S</w:t>
      </w:r>
      <w:r w:rsidRPr="00952D9B">
        <w:t xml:space="preserve">cientist at </w:t>
      </w:r>
      <w:r>
        <w:t>Tetra Tech—</w:t>
      </w:r>
      <w:r w:rsidRPr="00952D9B">
        <w:t>a private environmental consulting firm</w:t>
      </w:r>
      <w:r>
        <w:t>,</w:t>
      </w:r>
      <w:r w:rsidRPr="00952D9B">
        <w:t xml:space="preserve"> </w:t>
      </w:r>
      <w:r>
        <w:t>holds an M.A. in Physics from the University of California-Davis and a B.A. in Astrophysics from the University of California-Berkeley, 2016 (“</w:t>
      </w:r>
      <w:r w:rsidRPr="00673901">
        <w:t>It’s settled: 90–100% of climate experts agree</w:t>
      </w:r>
      <w:r>
        <w:t xml:space="preserve"> on human-caused global warming,” </w:t>
      </w:r>
      <w:r>
        <w:rPr>
          <w:i/>
        </w:rPr>
        <w:t>Climate Consensus – The 97%</w:t>
      </w:r>
      <w:r>
        <w:t xml:space="preserve">—a </w:t>
      </w:r>
      <w:r>
        <w:rPr>
          <w:i/>
        </w:rPr>
        <w:t xml:space="preserve">Guardian </w:t>
      </w:r>
      <w:r>
        <w:t>blog about climate change, April 13</w:t>
      </w:r>
      <w:r w:rsidRPr="00B92A15">
        <w:rPr>
          <w:vertAlign w:val="superscript"/>
        </w:rPr>
        <w:t>th</w:t>
      </w:r>
      <w:r>
        <w:t xml:space="preserve">, Available Online at </w:t>
      </w:r>
      <w:hyperlink r:id="rId34" w:history="1">
        <w:r w:rsidRPr="004F6413">
          <w:rPr>
            <w:rStyle w:val="Hyperlink"/>
          </w:rPr>
          <w:t>https://www.theguardian.com/environment/climate-consensus-97-per-cent/2016/apr/13/its-settled-90100-of-climate-experts-agree-on-human-caused-global-warming</w:t>
        </w:r>
      </w:hyperlink>
      <w:r>
        <w:t>, Accessed 07-15-2016)</w:t>
      </w:r>
    </w:p>
    <w:p w14:paraId="4B700D19" w14:textId="77777777" w:rsidR="00AC40D5" w:rsidRDefault="00AC40D5" w:rsidP="00AC40D5">
      <w:r w:rsidRPr="00643073">
        <w:rPr>
          <w:rStyle w:val="StyleUnderline"/>
          <w:highlight w:val="yellow"/>
        </w:rPr>
        <w:t xml:space="preserve">There is an </w:t>
      </w:r>
      <w:r w:rsidRPr="00643073">
        <w:rPr>
          <w:rStyle w:val="Emphasis"/>
          <w:highlight w:val="yellow"/>
        </w:rPr>
        <w:t>overwhelming expert scientific consensus</w:t>
      </w:r>
      <w:r w:rsidRPr="00643073">
        <w:rPr>
          <w:rStyle w:val="StyleUnderline"/>
          <w:highlight w:val="yellow"/>
        </w:rPr>
        <w:t xml:space="preserve"> on</w:t>
      </w:r>
      <w:r w:rsidRPr="00EB42DA">
        <w:rPr>
          <w:rStyle w:val="StyleUnderline"/>
        </w:rPr>
        <w:t xml:space="preserve"> human-caused global </w:t>
      </w:r>
      <w:r w:rsidRPr="00643073">
        <w:rPr>
          <w:rStyle w:val="StyleUnderline"/>
          <w:highlight w:val="yellow"/>
        </w:rPr>
        <w:t>warming</w:t>
      </w:r>
      <w:r>
        <w:t>.</w:t>
      </w:r>
    </w:p>
    <w:p w14:paraId="24B35A51" w14:textId="77777777" w:rsidR="00AC40D5" w:rsidRDefault="00AC40D5" w:rsidP="00AC40D5">
      <w:r w:rsidRPr="00643073">
        <w:rPr>
          <w:rStyle w:val="StyleUnderline"/>
          <w:highlight w:val="yellow"/>
        </w:rPr>
        <w:t xml:space="preserve">Authors of </w:t>
      </w:r>
      <w:r w:rsidRPr="00643073">
        <w:rPr>
          <w:rStyle w:val="Emphasis"/>
          <w:highlight w:val="yellow"/>
        </w:rPr>
        <w:t>seven previous climate consensus studies</w:t>
      </w:r>
      <w:r w:rsidRPr="00EB42DA">
        <w:rPr>
          <w:rStyle w:val="StyleUnderline"/>
        </w:rPr>
        <w:t xml:space="preserve"> — including</w:t>
      </w:r>
      <w:r>
        <w:t xml:space="preserve"> Naomi </w:t>
      </w:r>
      <w:proofErr w:type="spellStart"/>
      <w:r w:rsidRPr="00EB42DA">
        <w:rPr>
          <w:rStyle w:val="StyleUnderline"/>
        </w:rPr>
        <w:t>Oreskes</w:t>
      </w:r>
      <w:proofErr w:type="spellEnd"/>
      <w:r>
        <w:t xml:space="preserve">, Peter </w:t>
      </w:r>
      <w:r w:rsidRPr="00EB42DA">
        <w:rPr>
          <w:rStyle w:val="StyleUnderline"/>
        </w:rPr>
        <w:t>Doran</w:t>
      </w:r>
      <w:r>
        <w:t xml:space="preserve">, William </w:t>
      </w:r>
      <w:proofErr w:type="spellStart"/>
      <w:r w:rsidRPr="00EB42DA">
        <w:rPr>
          <w:rStyle w:val="StyleUnderline"/>
        </w:rPr>
        <w:t>Anderegg</w:t>
      </w:r>
      <w:proofErr w:type="spellEnd"/>
      <w:r>
        <w:t xml:space="preserve">, Bart </w:t>
      </w:r>
      <w:proofErr w:type="spellStart"/>
      <w:r w:rsidRPr="00EB42DA">
        <w:rPr>
          <w:rStyle w:val="StyleUnderline"/>
        </w:rPr>
        <w:t>Verheggen</w:t>
      </w:r>
      <w:proofErr w:type="spellEnd"/>
      <w:r>
        <w:t xml:space="preserve">, Ed </w:t>
      </w:r>
      <w:proofErr w:type="spellStart"/>
      <w:r w:rsidRPr="00EB42DA">
        <w:rPr>
          <w:rStyle w:val="StyleUnderline"/>
        </w:rPr>
        <w:t>Maibach</w:t>
      </w:r>
      <w:proofErr w:type="spellEnd"/>
      <w:r>
        <w:t xml:space="preserve">, J. Stuart </w:t>
      </w:r>
      <w:r w:rsidRPr="00EB42DA">
        <w:rPr>
          <w:rStyle w:val="StyleUnderline"/>
        </w:rPr>
        <w:t>Carlton</w:t>
      </w:r>
      <w:r>
        <w:t xml:space="preserve">, John </w:t>
      </w:r>
      <w:r w:rsidRPr="00EB42DA">
        <w:rPr>
          <w:rStyle w:val="StyleUnderline"/>
        </w:rPr>
        <w:t>Cook</w:t>
      </w:r>
      <w:r>
        <w:t xml:space="preserve">, </w:t>
      </w:r>
      <w:r w:rsidRPr="00F81DD5">
        <w:rPr>
          <w:rStyle w:val="StyleUnderline"/>
        </w:rPr>
        <w:t>myself, and six of our colleagues</w:t>
      </w:r>
      <w:r>
        <w:t xml:space="preserve"> — </w:t>
      </w:r>
      <w:r w:rsidRPr="00F81DD5">
        <w:rPr>
          <w:rStyle w:val="StyleUnderline"/>
        </w:rPr>
        <w:t xml:space="preserve">have </w:t>
      </w:r>
      <w:r w:rsidRPr="00643073">
        <w:rPr>
          <w:rStyle w:val="StyleUnderline"/>
          <w:highlight w:val="yellow"/>
        </w:rPr>
        <w:t xml:space="preserve">co-authored a new paper that should </w:t>
      </w:r>
      <w:r w:rsidRPr="00643073">
        <w:rPr>
          <w:rStyle w:val="Emphasis"/>
          <w:highlight w:val="yellow"/>
        </w:rPr>
        <w:t>settle this question once and for all</w:t>
      </w:r>
      <w:r w:rsidRPr="00F81DD5">
        <w:rPr>
          <w:rStyle w:val="StyleUnderline"/>
        </w:rPr>
        <w:t>. The two key conclusions from the paper are</w:t>
      </w:r>
      <w:r>
        <w:t>:</w:t>
      </w:r>
    </w:p>
    <w:p w14:paraId="0F9C8DED" w14:textId="77777777" w:rsidR="00AC40D5" w:rsidRDefault="00AC40D5" w:rsidP="00AC40D5">
      <w:pPr>
        <w:ind w:left="720"/>
      </w:pPr>
      <w:r>
        <w:t xml:space="preserve">1) </w:t>
      </w:r>
      <w:r w:rsidRPr="00643073">
        <w:rPr>
          <w:rStyle w:val="StyleUnderline"/>
          <w:highlight w:val="yellow"/>
        </w:rPr>
        <w:t>Depending on</w:t>
      </w:r>
      <w:r w:rsidRPr="00F81DD5">
        <w:rPr>
          <w:rStyle w:val="StyleUnderline"/>
        </w:rPr>
        <w:t xml:space="preserve"> exactly </w:t>
      </w:r>
      <w:r w:rsidRPr="00643073">
        <w:rPr>
          <w:rStyle w:val="StyleUnderline"/>
          <w:highlight w:val="yellow"/>
        </w:rPr>
        <w:t>how you measure</w:t>
      </w:r>
      <w:r w:rsidRPr="00F81DD5">
        <w:rPr>
          <w:rStyle w:val="StyleUnderline"/>
        </w:rPr>
        <w:t xml:space="preserve"> the expert </w:t>
      </w:r>
      <w:r w:rsidRPr="00643073">
        <w:rPr>
          <w:rStyle w:val="StyleUnderline"/>
          <w:highlight w:val="yellow"/>
        </w:rPr>
        <w:t>consensus, it’s</w:t>
      </w:r>
      <w:r w:rsidRPr="00F81DD5">
        <w:rPr>
          <w:rStyle w:val="StyleUnderline"/>
        </w:rPr>
        <w:t xml:space="preserve"> somewhere </w:t>
      </w:r>
      <w:r w:rsidRPr="00643073">
        <w:rPr>
          <w:rStyle w:val="Emphasis"/>
          <w:highlight w:val="yellow"/>
        </w:rPr>
        <w:t>between 90% and 100%</w:t>
      </w:r>
      <w:r w:rsidRPr="00F81DD5">
        <w:rPr>
          <w:rStyle w:val="StyleUnderline"/>
        </w:rPr>
        <w:t xml:space="preserve"> that agree humans are responsible for climate change, </w:t>
      </w:r>
      <w:r w:rsidRPr="00643073">
        <w:rPr>
          <w:rStyle w:val="StyleUnderline"/>
          <w:highlight w:val="yellow"/>
        </w:rPr>
        <w:t>with most</w:t>
      </w:r>
      <w:r w:rsidRPr="00F81DD5">
        <w:rPr>
          <w:rStyle w:val="StyleUnderline"/>
        </w:rPr>
        <w:t xml:space="preserve"> of our </w:t>
      </w:r>
      <w:r w:rsidRPr="00643073">
        <w:rPr>
          <w:rStyle w:val="StyleUnderline"/>
          <w:highlight w:val="yellow"/>
        </w:rPr>
        <w:t xml:space="preserve">studies finding </w:t>
      </w:r>
      <w:r w:rsidRPr="00643073">
        <w:rPr>
          <w:rStyle w:val="Emphasis"/>
          <w:highlight w:val="yellow"/>
        </w:rPr>
        <w:t>97%</w:t>
      </w:r>
      <w:r w:rsidRPr="00F81DD5">
        <w:rPr>
          <w:rStyle w:val="StyleUnderline"/>
        </w:rPr>
        <w:t xml:space="preserve"> consensus among publishing climate scientists</w:t>
      </w:r>
      <w:r>
        <w:t>.</w:t>
      </w:r>
    </w:p>
    <w:p w14:paraId="03FD6EEE" w14:textId="77777777" w:rsidR="00AC40D5" w:rsidRDefault="00AC40D5" w:rsidP="00AC40D5">
      <w:pPr>
        <w:ind w:left="720"/>
      </w:pPr>
      <w:r>
        <w:t xml:space="preserve">2) </w:t>
      </w:r>
      <w:r w:rsidRPr="00643073">
        <w:rPr>
          <w:rStyle w:val="StyleUnderline"/>
          <w:highlight w:val="yellow"/>
        </w:rPr>
        <w:t>The greater the</w:t>
      </w:r>
      <w:r w:rsidRPr="00F81DD5">
        <w:rPr>
          <w:rStyle w:val="StyleUnderline"/>
        </w:rPr>
        <w:t xml:space="preserve"> </w:t>
      </w:r>
      <w:r w:rsidRPr="00643073">
        <w:rPr>
          <w:rStyle w:val="Emphasis"/>
        </w:rPr>
        <w:t xml:space="preserve">climate </w:t>
      </w:r>
      <w:r w:rsidRPr="00643073">
        <w:rPr>
          <w:rStyle w:val="Emphasis"/>
          <w:highlight w:val="yellow"/>
        </w:rPr>
        <w:t>expertise</w:t>
      </w:r>
      <w:r w:rsidRPr="00F81DD5">
        <w:rPr>
          <w:rStyle w:val="StyleUnderline"/>
        </w:rPr>
        <w:t xml:space="preserve"> among those surveyed, </w:t>
      </w:r>
      <w:r w:rsidRPr="00643073">
        <w:rPr>
          <w:rStyle w:val="StyleUnderline"/>
          <w:highlight w:val="yellow"/>
        </w:rPr>
        <w:t>the higher the consensus</w:t>
      </w:r>
      <w:r w:rsidRPr="00F81DD5">
        <w:rPr>
          <w:rStyle w:val="StyleUnderline"/>
        </w:rPr>
        <w:t xml:space="preserve"> on human-caused global warming</w:t>
      </w:r>
      <w:r>
        <w:t>.</w:t>
      </w:r>
    </w:p>
    <w:p w14:paraId="2C954BEC" w14:textId="77777777" w:rsidR="00AC40D5" w:rsidRDefault="00AC40D5" w:rsidP="00AC40D5">
      <w:r>
        <w:t>[Graphic Omitted]</w:t>
      </w:r>
    </w:p>
    <w:p w14:paraId="768E5DB2" w14:textId="77777777" w:rsidR="00AC40D5" w:rsidRDefault="00AC40D5" w:rsidP="00AC40D5">
      <w:r w:rsidRPr="00F81DD5">
        <w:rPr>
          <w:rStyle w:val="StyleUnderline"/>
        </w:rPr>
        <w:t xml:space="preserve">Expert consensus is a powerful thing. </w:t>
      </w:r>
      <w:r w:rsidRPr="007A2100">
        <w:rPr>
          <w:rStyle w:val="StyleUnderline"/>
          <w:highlight w:val="yellow"/>
        </w:rPr>
        <w:t>People</w:t>
      </w:r>
      <w:r w:rsidRPr="00F81DD5">
        <w:rPr>
          <w:rStyle w:val="StyleUnderline"/>
        </w:rPr>
        <w:t xml:space="preserve"> know we </w:t>
      </w:r>
      <w:r w:rsidRPr="007A2100">
        <w:rPr>
          <w:rStyle w:val="StyleUnderline"/>
          <w:highlight w:val="yellow"/>
        </w:rPr>
        <w:t>don’t have</w:t>
      </w:r>
      <w:r w:rsidRPr="00F81DD5">
        <w:rPr>
          <w:rStyle w:val="StyleUnderline"/>
        </w:rPr>
        <w:t xml:space="preserve"> the time or </w:t>
      </w:r>
      <w:r w:rsidRPr="007A2100">
        <w:rPr>
          <w:rStyle w:val="StyleUnderline"/>
          <w:highlight w:val="yellow"/>
        </w:rPr>
        <w:t>capacity to learn about everything, and so</w:t>
      </w:r>
      <w:r w:rsidRPr="00F81DD5">
        <w:rPr>
          <w:rStyle w:val="StyleUnderline"/>
        </w:rPr>
        <w:t xml:space="preserve"> we frequently </w:t>
      </w:r>
      <w:r w:rsidRPr="007A2100">
        <w:rPr>
          <w:rStyle w:val="StyleUnderline"/>
          <w:highlight w:val="yellow"/>
        </w:rPr>
        <w:t>defer to</w:t>
      </w:r>
      <w:r w:rsidRPr="00F81DD5">
        <w:rPr>
          <w:rStyle w:val="StyleUnderline"/>
        </w:rPr>
        <w:t xml:space="preserve"> the conclusions of </w:t>
      </w:r>
      <w:r w:rsidRPr="007A2100">
        <w:rPr>
          <w:rStyle w:val="StyleUnderline"/>
          <w:highlight w:val="yellow"/>
        </w:rPr>
        <w:t>experts</w:t>
      </w:r>
      <w:r w:rsidRPr="00F81DD5">
        <w:rPr>
          <w:rStyle w:val="StyleUnderline"/>
        </w:rPr>
        <w:t>. It’s why we visit doctors when we’re ill. The same is true of climate change: most people defer to the expert consensus of climate scientists</w:t>
      </w:r>
      <w:r>
        <w:t>. Crucially, as we note in our paper:</w:t>
      </w:r>
    </w:p>
    <w:p w14:paraId="4EAD6203" w14:textId="77777777" w:rsidR="00AC40D5" w:rsidRDefault="00AC40D5" w:rsidP="00AC40D5">
      <w:pPr>
        <w:ind w:left="720"/>
      </w:pPr>
      <w:r>
        <w:t>Public perception of the scientific consensus has been found to be a gateway belief, affecting other climate beliefs and attitudes including policy support.</w:t>
      </w:r>
    </w:p>
    <w:p w14:paraId="6C95D9BD" w14:textId="77777777" w:rsidR="00AC40D5" w:rsidRDefault="00AC40D5" w:rsidP="00AC40D5">
      <w:r w:rsidRPr="00216D34">
        <w:rPr>
          <w:rStyle w:val="StyleUnderline"/>
        </w:rPr>
        <w:t xml:space="preserve">That’s why </w:t>
      </w:r>
      <w:r w:rsidRPr="00055ED5">
        <w:rPr>
          <w:rStyle w:val="StyleUnderline"/>
          <w:highlight w:val="yellow"/>
        </w:rPr>
        <w:t>those who oppose</w:t>
      </w:r>
      <w:r w:rsidRPr="00216D34">
        <w:rPr>
          <w:rStyle w:val="StyleUnderline"/>
        </w:rPr>
        <w:t xml:space="preserve"> taking </w:t>
      </w:r>
      <w:r w:rsidRPr="00055ED5">
        <w:rPr>
          <w:rStyle w:val="StyleUnderline"/>
          <w:highlight w:val="yellow"/>
        </w:rPr>
        <w:t>action</w:t>
      </w:r>
      <w:r w:rsidRPr="00216D34">
        <w:rPr>
          <w:rStyle w:val="StyleUnderline"/>
        </w:rPr>
        <w:t xml:space="preserve"> to curb climate change </w:t>
      </w:r>
      <w:r w:rsidRPr="00055ED5">
        <w:rPr>
          <w:rStyle w:val="StyleUnderline"/>
          <w:highlight w:val="yellow"/>
        </w:rPr>
        <w:t xml:space="preserve">have engaged in a </w:t>
      </w:r>
      <w:r w:rsidRPr="00055ED5">
        <w:rPr>
          <w:rStyle w:val="Emphasis"/>
          <w:highlight w:val="yellow"/>
        </w:rPr>
        <w:t>misinformation campaign</w:t>
      </w:r>
      <w:r w:rsidRPr="00216D34">
        <w:rPr>
          <w:rStyle w:val="StyleUnderline"/>
        </w:rPr>
        <w:t xml:space="preserve"> to deny the existence of the expert consensus. They’ve been largely successful, as the </w:t>
      </w:r>
      <w:proofErr w:type="gramStart"/>
      <w:r w:rsidRPr="00216D34">
        <w:rPr>
          <w:rStyle w:val="StyleUnderline"/>
        </w:rPr>
        <w:t>public badly underestimate</w:t>
      </w:r>
      <w:proofErr w:type="gramEnd"/>
      <w:r w:rsidRPr="00216D34">
        <w:rPr>
          <w:rStyle w:val="StyleUnderline"/>
        </w:rPr>
        <w:t xml:space="preserve"> the expert consensus, in what we call the “consensus gap.” Only 12% of Americans realize that the consensus is above 90%</w:t>
      </w:r>
      <w:r>
        <w:t>.</w:t>
      </w:r>
    </w:p>
    <w:p w14:paraId="4BCF20E5" w14:textId="77777777" w:rsidR="00AC40D5" w:rsidRDefault="00AC40D5" w:rsidP="00AC40D5">
      <w:r>
        <w:t>[Video Omitted]</w:t>
      </w:r>
    </w:p>
    <w:p w14:paraId="642DC722" w14:textId="77777777" w:rsidR="00AC40D5" w:rsidRDefault="00AC40D5" w:rsidP="00AC40D5">
      <w:r>
        <w:t>Consensus misrepresentations</w:t>
      </w:r>
    </w:p>
    <w:p w14:paraId="4B3D4A4D" w14:textId="77777777" w:rsidR="00AC40D5" w:rsidRDefault="00AC40D5" w:rsidP="00AC40D5">
      <w:r w:rsidRPr="00216D34">
        <w:rPr>
          <w:rStyle w:val="StyleUnderline"/>
        </w:rPr>
        <w:t>Our latest paper was written in response to a critique published by</w:t>
      </w:r>
      <w:r>
        <w:t xml:space="preserve"> Richard </w:t>
      </w:r>
      <w:proofErr w:type="spellStart"/>
      <w:r w:rsidRPr="00216D34">
        <w:rPr>
          <w:rStyle w:val="StyleUnderline"/>
        </w:rPr>
        <w:t>Tol</w:t>
      </w:r>
      <w:proofErr w:type="spellEnd"/>
      <w:r>
        <w:t xml:space="preserve"> in Environmental Research Letters, </w:t>
      </w:r>
      <w:r w:rsidRPr="00216D34">
        <w:rPr>
          <w:rStyle w:val="StyleUnderline"/>
        </w:rPr>
        <w:t>commenting on the 2013 paper published</w:t>
      </w:r>
      <w:r>
        <w:t xml:space="preserve"> in the same journal </w:t>
      </w:r>
      <w:r w:rsidRPr="00216D34">
        <w:rPr>
          <w:rStyle w:val="StyleUnderline"/>
        </w:rPr>
        <w:t>by</w:t>
      </w:r>
      <w:r>
        <w:t xml:space="preserve"> John </w:t>
      </w:r>
      <w:r w:rsidRPr="00216D34">
        <w:rPr>
          <w:rStyle w:val="StyleUnderline"/>
        </w:rPr>
        <w:t>Cook</w:t>
      </w:r>
      <w:r>
        <w:t xml:space="preserve">, myself, and colleagues </w:t>
      </w:r>
      <w:r w:rsidRPr="00216D34">
        <w:rPr>
          <w:rStyle w:val="StyleUnderline"/>
        </w:rPr>
        <w:t>finding a 97% consensus</w:t>
      </w:r>
      <w:r>
        <w:t xml:space="preserve"> on human-caused global warming in the peer-reviewed literature.</w:t>
      </w:r>
    </w:p>
    <w:p w14:paraId="09585BD8" w14:textId="77777777" w:rsidR="00AC40D5" w:rsidRDefault="00AC40D5" w:rsidP="00AC40D5">
      <w:proofErr w:type="spellStart"/>
      <w:r w:rsidRPr="00216D34">
        <w:rPr>
          <w:rStyle w:val="StyleUnderline"/>
        </w:rPr>
        <w:t>Tol</w:t>
      </w:r>
      <w:proofErr w:type="spellEnd"/>
      <w:r w:rsidRPr="00216D34">
        <w:rPr>
          <w:rStyle w:val="StyleUnderline"/>
        </w:rPr>
        <w:t xml:space="preserve"> argues that</w:t>
      </w:r>
      <w:r>
        <w:t xml:space="preserve"> when considering results from previous consensus studies, </w:t>
      </w:r>
      <w:r w:rsidRPr="00216D34">
        <w:rPr>
          <w:rStyle w:val="StyleUnderline"/>
        </w:rPr>
        <w:t xml:space="preserve">the Cook 97% figure is an </w:t>
      </w:r>
      <w:proofErr w:type="gramStart"/>
      <w:r w:rsidRPr="00216D34">
        <w:rPr>
          <w:rStyle w:val="StyleUnderline"/>
        </w:rPr>
        <w:t>outlier</w:t>
      </w:r>
      <w:proofErr w:type="gramEnd"/>
      <w:r>
        <w:t xml:space="preserve">, which he claims is much higher than most other climate consensus estimates. </w:t>
      </w:r>
      <w:r w:rsidRPr="00216D34">
        <w:rPr>
          <w:rStyle w:val="StyleUnderline"/>
        </w:rPr>
        <w:t>He makes this argument by looking at sub-samples from previous surveys</w:t>
      </w:r>
      <w:r>
        <w:t xml:space="preserve">. For example, Doran’s 2009 study broke down the survey data by profession – the consensus was 47% among economic geologists, 64% among meteorologists, 82% among all Earth scientists, and 97% among publishing climate scientists. </w:t>
      </w:r>
      <w:r w:rsidRPr="00C11F16">
        <w:rPr>
          <w:rStyle w:val="StyleUnderline"/>
        </w:rPr>
        <w:t>The lower the climate expertise in each group, the lower the consensus</w:t>
      </w:r>
      <w:r>
        <w:t>.</w:t>
      </w:r>
    </w:p>
    <w:p w14:paraId="1DC82837" w14:textId="77777777" w:rsidR="00AC40D5" w:rsidRDefault="00AC40D5" w:rsidP="00AC40D5">
      <w:r>
        <w:t>[Graph Omitted]</w:t>
      </w:r>
    </w:p>
    <w:p w14:paraId="22BB890B" w14:textId="77777777" w:rsidR="00AC40D5" w:rsidRDefault="00AC40D5" w:rsidP="00AC40D5">
      <w:r>
        <w:lastRenderedPageBreak/>
        <w:t>Like several of these consensus surveys, Doran cast a wide net and included responses from many non-experts, but among the experts, the consensus is consistently between 90% and 100%. However, by including the non-expert samples, it’s possible to find low “consensus” values.</w:t>
      </w:r>
    </w:p>
    <w:p w14:paraId="0F853447" w14:textId="77777777" w:rsidR="00AC40D5" w:rsidRDefault="00AC40D5" w:rsidP="00AC40D5">
      <w:r w:rsidRPr="00C11F16">
        <w:rPr>
          <w:rStyle w:val="StyleUnderline"/>
        </w:rPr>
        <w:t xml:space="preserve">The flaw in this approach is especially clear when we consider the most ridiculous sub-sample included in </w:t>
      </w:r>
      <w:proofErr w:type="spellStart"/>
      <w:r w:rsidRPr="00C11F16">
        <w:rPr>
          <w:rStyle w:val="StyleUnderline"/>
        </w:rPr>
        <w:t>Tol’s</w:t>
      </w:r>
      <w:proofErr w:type="spellEnd"/>
      <w:r w:rsidRPr="00C11F16">
        <w:rPr>
          <w:rStyle w:val="StyleUnderline"/>
        </w:rPr>
        <w:t xml:space="preserve"> critique: </w:t>
      </w:r>
      <w:proofErr w:type="spellStart"/>
      <w:r w:rsidRPr="00C11F16">
        <w:rPr>
          <w:rStyle w:val="StyleUnderline"/>
        </w:rPr>
        <w:t>Verheggen’s</w:t>
      </w:r>
      <w:proofErr w:type="spellEnd"/>
      <w:r w:rsidRPr="00C11F16">
        <w:rPr>
          <w:rStyle w:val="StyleUnderline"/>
        </w:rPr>
        <w:t xml:space="preserve"> 2015 study included a grouping of predominantly non-experts who were “unconvinced” by human-caused global warming, among whom the consensus was</w:t>
      </w:r>
      <w:r>
        <w:t xml:space="preserve"> 7%. The only surprising thing about this number is that more than zero of those “unconvinced” by human-caused global warming agree that humans are the main cause of global warming. In his paper, </w:t>
      </w:r>
      <w:proofErr w:type="spellStart"/>
      <w:r w:rsidRPr="00C11F16">
        <w:rPr>
          <w:rStyle w:val="StyleUnderline"/>
        </w:rPr>
        <w:t>Tol</w:t>
      </w:r>
      <w:proofErr w:type="spellEnd"/>
      <w:r w:rsidRPr="00C11F16">
        <w:rPr>
          <w:rStyle w:val="StyleUnderline"/>
        </w:rPr>
        <w:t xml:space="preserve"> included this 7% “unconvinced,” non-expert sub-sample as a data point in his argument that the 97% consensus result is unusually high</w:t>
      </w:r>
      <w:r>
        <w:t>.</w:t>
      </w:r>
    </w:p>
    <w:p w14:paraId="04335400" w14:textId="77777777" w:rsidR="00AC40D5" w:rsidRDefault="00AC40D5" w:rsidP="00AC40D5">
      <w:r w:rsidRPr="00F76557">
        <w:rPr>
          <w:rStyle w:val="StyleUnderline"/>
        </w:rPr>
        <w:t>By breaking out all of these sub-samples of non-experts</w:t>
      </w:r>
      <w:r>
        <w:t xml:space="preserve">, </w:t>
      </w:r>
      <w:r w:rsidRPr="00F76557">
        <w:rPr>
          <w:rStyle w:val="StyleUnderline"/>
        </w:rPr>
        <w:t>the critique</w:t>
      </w:r>
      <w:r>
        <w:t xml:space="preserve"> thus </w:t>
      </w:r>
      <w:r w:rsidRPr="00F76557">
        <w:rPr>
          <w:rStyle w:val="StyleUnderline"/>
        </w:rPr>
        <w:t>misrepresented a number of previous consensus studies in an effort to paint our 97% result as an outlier. The authors of those misrepresented studies were not impressed with this approach, denouncing the misrepresentations of their work in no uncertain terms</w:t>
      </w:r>
      <w:r>
        <w:t xml:space="preserve">. </w:t>
      </w:r>
    </w:p>
    <w:p w14:paraId="402A2D10" w14:textId="77777777" w:rsidR="00AC40D5" w:rsidRDefault="00AC40D5" w:rsidP="00AC40D5">
      <w:r w:rsidRPr="00055ED5">
        <w:rPr>
          <w:rStyle w:val="StyleUnderline"/>
          <w:highlight w:val="yellow"/>
        </w:rPr>
        <w:t>We</w:t>
      </w:r>
      <w:r w:rsidRPr="00F76557">
        <w:rPr>
          <w:rStyle w:val="StyleUnderline"/>
        </w:rPr>
        <w:t xml:space="preserve"> subsequently </w:t>
      </w:r>
      <w:r w:rsidRPr="00055ED5">
        <w:rPr>
          <w:rStyle w:val="StyleUnderline"/>
          <w:highlight w:val="yellow"/>
        </w:rPr>
        <w:t>collaborated with</w:t>
      </w:r>
      <w:r w:rsidRPr="00F76557">
        <w:rPr>
          <w:rStyle w:val="StyleUnderline"/>
        </w:rPr>
        <w:t xml:space="preserve"> those authors in this </w:t>
      </w:r>
      <w:proofErr w:type="gramStart"/>
      <w:r w:rsidRPr="00F76557">
        <w:rPr>
          <w:rStyle w:val="StyleUnderline"/>
        </w:rPr>
        <w:t>newly-published</w:t>
      </w:r>
      <w:proofErr w:type="gramEnd"/>
      <w:r w:rsidRPr="00F76557">
        <w:rPr>
          <w:rStyle w:val="StyleUnderline"/>
        </w:rPr>
        <w:t xml:space="preserve"> scholarly response, bringing together </w:t>
      </w:r>
      <w:r w:rsidRPr="00055ED5">
        <w:rPr>
          <w:rStyle w:val="Emphasis"/>
          <w:highlight w:val="yellow"/>
        </w:rPr>
        <w:t>an all-star lineup of climate consensus experts</w:t>
      </w:r>
      <w:r>
        <w:t>. The following quote from the paper sums up our feelings about the critique’s treatment of our research:</w:t>
      </w:r>
    </w:p>
    <w:p w14:paraId="2D0F86F8" w14:textId="77777777" w:rsidR="00AC40D5" w:rsidRDefault="00AC40D5" w:rsidP="00AC40D5">
      <w:pPr>
        <w:ind w:left="720"/>
      </w:pPr>
      <w:proofErr w:type="spellStart"/>
      <w:r w:rsidRPr="00F76557">
        <w:rPr>
          <w:rStyle w:val="StyleUnderline"/>
        </w:rPr>
        <w:t>Tol’s</w:t>
      </w:r>
      <w:proofErr w:type="spellEnd"/>
      <w:r>
        <w:t xml:space="preserve"> (2016) </w:t>
      </w:r>
      <w:r w:rsidRPr="00F76557">
        <w:rPr>
          <w:rStyle w:val="StyleUnderline"/>
        </w:rPr>
        <w:t>conflation of unrepresentative non-expert sub-samples and samples of climate experts is a misrepresentation of the results of previous studies</w:t>
      </w:r>
      <w:r>
        <w:t>, including those published by a number of coauthors of this paper.</w:t>
      </w:r>
    </w:p>
    <w:p w14:paraId="47B9AEDC" w14:textId="77777777" w:rsidR="00AC40D5" w:rsidRDefault="00AC40D5" w:rsidP="00AC40D5">
      <w:r>
        <w:t>Consensus on consensus</w:t>
      </w:r>
    </w:p>
    <w:p w14:paraId="397614CD" w14:textId="77777777" w:rsidR="00AC40D5" w:rsidRDefault="00AC40D5" w:rsidP="00AC40D5">
      <w:r>
        <w:t xml:space="preserve">In our paper, </w:t>
      </w:r>
      <w:r w:rsidRPr="00F76557">
        <w:rPr>
          <w:rStyle w:val="StyleUnderline"/>
        </w:rPr>
        <w:t xml:space="preserve">we show that </w:t>
      </w:r>
      <w:r w:rsidRPr="00055ED5">
        <w:rPr>
          <w:rStyle w:val="StyleUnderline"/>
          <w:highlight w:val="yellow"/>
        </w:rPr>
        <w:t xml:space="preserve">including </w:t>
      </w:r>
      <w:r w:rsidRPr="007A2100">
        <w:rPr>
          <w:rStyle w:val="Emphasis"/>
          <w:highlight w:val="yellow"/>
        </w:rPr>
        <w:t>non-experts</w:t>
      </w:r>
      <w:r w:rsidRPr="00055ED5">
        <w:rPr>
          <w:rStyle w:val="StyleUnderline"/>
          <w:highlight w:val="yellow"/>
        </w:rPr>
        <w:t xml:space="preserve"> is the only way to argue for a consensus below 90</w:t>
      </w:r>
      <w:r w:rsidRPr="00F76557">
        <w:rPr>
          <w:rStyle w:val="StyleUnderline"/>
        </w:rPr>
        <w:t>–100%. The greater the climate expertise among those included in the survey sample, the higher the consensus on human-caused global warming</w:t>
      </w:r>
      <w:r>
        <w:t xml:space="preserve">. Similarly, </w:t>
      </w:r>
      <w:r w:rsidRPr="00055ED5">
        <w:rPr>
          <w:rStyle w:val="StyleUnderline"/>
          <w:highlight w:val="yellow"/>
        </w:rPr>
        <w:t>if you want to know if you need</w:t>
      </w:r>
      <w:r w:rsidRPr="00F76557">
        <w:rPr>
          <w:rStyle w:val="StyleUnderline"/>
        </w:rPr>
        <w:t xml:space="preserve"> open </w:t>
      </w:r>
      <w:r w:rsidRPr="00055ED5">
        <w:rPr>
          <w:rStyle w:val="StyleUnderline"/>
          <w:highlight w:val="yellow"/>
        </w:rPr>
        <w:t>heart surgery, you’ll get</w:t>
      </w:r>
      <w:r w:rsidRPr="00F76557">
        <w:rPr>
          <w:rStyle w:val="StyleUnderline"/>
        </w:rPr>
        <w:t xml:space="preserve"> much more consistent answers</w:t>
      </w:r>
      <w:r>
        <w:t xml:space="preserve"> (</w:t>
      </w:r>
      <w:r w:rsidRPr="00055ED5">
        <w:rPr>
          <w:rStyle w:val="StyleUnderline"/>
          <w:highlight w:val="yellow"/>
        </w:rPr>
        <w:t>higher consensus</w:t>
      </w:r>
      <w:r>
        <w:t xml:space="preserve">) </w:t>
      </w:r>
      <w:r w:rsidRPr="00055ED5">
        <w:rPr>
          <w:rStyle w:val="StyleUnderline"/>
          <w:highlight w:val="yellow"/>
        </w:rPr>
        <w:t xml:space="preserve">if you only ask </w:t>
      </w:r>
      <w:r w:rsidRPr="00055ED5">
        <w:rPr>
          <w:rStyle w:val="Emphasis"/>
          <w:highlight w:val="yellow"/>
        </w:rPr>
        <w:t>cardiologists</w:t>
      </w:r>
      <w:r w:rsidRPr="00055ED5">
        <w:rPr>
          <w:rStyle w:val="StyleUnderline"/>
          <w:highlight w:val="yellow"/>
        </w:rPr>
        <w:t xml:space="preserve"> than if you also survey </w:t>
      </w:r>
      <w:r w:rsidRPr="00055ED5">
        <w:rPr>
          <w:rStyle w:val="Emphasis"/>
          <w:highlight w:val="yellow"/>
        </w:rPr>
        <w:t>podiatrists</w:t>
      </w:r>
      <w:r w:rsidRPr="00055ED5">
        <w:rPr>
          <w:rStyle w:val="StyleUnderline"/>
          <w:highlight w:val="yellow"/>
        </w:rPr>
        <w:t xml:space="preserve">, </w:t>
      </w:r>
      <w:r w:rsidRPr="00055ED5">
        <w:rPr>
          <w:rStyle w:val="Emphasis"/>
          <w:highlight w:val="yellow"/>
        </w:rPr>
        <w:t>neurologists</w:t>
      </w:r>
      <w:r w:rsidRPr="00055ED5">
        <w:rPr>
          <w:rStyle w:val="StyleUnderline"/>
          <w:highlight w:val="yellow"/>
        </w:rPr>
        <w:t xml:space="preserve">, and </w:t>
      </w:r>
      <w:r w:rsidRPr="00055ED5">
        <w:rPr>
          <w:rStyle w:val="Emphasis"/>
          <w:highlight w:val="yellow"/>
        </w:rPr>
        <w:t>dentists</w:t>
      </w:r>
      <w:r>
        <w:t>.</w:t>
      </w:r>
    </w:p>
    <w:p w14:paraId="0208BF03" w14:textId="77777777" w:rsidR="00AC40D5" w:rsidRDefault="00AC40D5" w:rsidP="00AC40D5">
      <w:r w:rsidRPr="00F76557">
        <w:rPr>
          <w:rStyle w:val="StyleUnderline"/>
        </w:rPr>
        <w:t>That’s because</w:t>
      </w:r>
      <w:r>
        <w:t xml:space="preserve">, as we all know, </w:t>
      </w:r>
      <w:r w:rsidRPr="00055ED5">
        <w:rPr>
          <w:rStyle w:val="Emphasis"/>
          <w:highlight w:val="yellow"/>
        </w:rPr>
        <w:t>expertise matters</w:t>
      </w:r>
      <w:r w:rsidRPr="00F76557">
        <w:rPr>
          <w:rStyle w:val="StyleUnderline"/>
        </w:rPr>
        <w:t>. It’s easy to manufacture a smaller non-expert “consensus” number and argue that it contradicts the 97% figure</w:t>
      </w:r>
      <w:r>
        <w:t xml:space="preserve">. As our new paper shows, </w:t>
      </w:r>
      <w:r w:rsidRPr="00F17812">
        <w:rPr>
          <w:rStyle w:val="StyleUnderline"/>
        </w:rPr>
        <w:t>when you ask the climate experts, the consensus on human-caused global warming is between 90% and 100%, with several studies finding 97% consensus among publishing climate scientists</w:t>
      </w:r>
      <w:r>
        <w:t>.</w:t>
      </w:r>
    </w:p>
    <w:p w14:paraId="249494F5" w14:textId="77777777" w:rsidR="00AC40D5" w:rsidRDefault="00AC40D5" w:rsidP="00AC40D5">
      <w:r>
        <w:t xml:space="preserve">There’s some variation in the percentage, depending on exactly how the survey is done and how the question is worded, but ultimately it’s still true that there’s a 97% consensus in the peer-reviewed scientific literature on human-caused global warming. In fact, </w:t>
      </w:r>
      <w:r w:rsidRPr="00F17812">
        <w:rPr>
          <w:rStyle w:val="StyleUnderline"/>
        </w:rPr>
        <w:t>even</w:t>
      </w:r>
      <w:r>
        <w:t xml:space="preserve"> Richard </w:t>
      </w:r>
      <w:proofErr w:type="spellStart"/>
      <w:r w:rsidRPr="00F17812">
        <w:rPr>
          <w:rStyle w:val="StyleUnderline"/>
        </w:rPr>
        <w:t>Tol</w:t>
      </w:r>
      <w:proofErr w:type="spellEnd"/>
      <w:r w:rsidRPr="00F17812">
        <w:rPr>
          <w:rStyle w:val="StyleUnderline"/>
        </w:rPr>
        <w:t xml:space="preserve"> has agreed</w:t>
      </w:r>
      <w:r>
        <w:t>:</w:t>
      </w:r>
    </w:p>
    <w:p w14:paraId="73233DB1" w14:textId="77777777" w:rsidR="00AC40D5" w:rsidRDefault="00AC40D5" w:rsidP="00AC40D5">
      <w:pPr>
        <w:ind w:firstLine="720"/>
      </w:pPr>
      <w:r w:rsidRPr="00F17812">
        <w:rPr>
          <w:rStyle w:val="StyleUnderline"/>
        </w:rPr>
        <w:t>The consensus is of course in the high nineties</w:t>
      </w:r>
      <w:r>
        <w:t>.</w:t>
      </w:r>
    </w:p>
    <w:p w14:paraId="2A02931B" w14:textId="77777777" w:rsidR="00AC40D5" w:rsidRDefault="00AC40D5" w:rsidP="00AC40D5">
      <w:r>
        <w:t>Is the consensus 97% or 99.9%?</w:t>
      </w:r>
    </w:p>
    <w:p w14:paraId="3FD24A8D" w14:textId="77777777" w:rsidR="00AC40D5" w:rsidRDefault="00AC40D5" w:rsidP="00AC40D5">
      <w:r>
        <w:t xml:space="preserve">In fact, </w:t>
      </w:r>
      <w:r w:rsidRPr="00F17812">
        <w:rPr>
          <w:rStyle w:val="StyleUnderline"/>
        </w:rPr>
        <w:t>some believe our 97% consensus estimate was too low</w:t>
      </w:r>
      <w:r>
        <w:t>. These claims are usually based on an analysis done by James Powell, and the difference simply boils down to how “consensus” is defined. Powell evaluated the percentage of papers that don’t explicitly reject human-caused global warming in their abstracts. That includes 99.83% of papers published between 1991 and 2012, and 99.96% of papers published in 2013.</w:t>
      </w:r>
    </w:p>
    <w:p w14:paraId="0182D19A" w14:textId="77777777" w:rsidR="00AC40D5" w:rsidRDefault="00AC40D5" w:rsidP="00AC40D5">
      <w:r>
        <w:t xml:space="preserve">In short, </w:t>
      </w:r>
      <w:r w:rsidRPr="00F17812">
        <w:rPr>
          <w:rStyle w:val="StyleUnderline"/>
        </w:rPr>
        <w:t>97% of peer-reviewed climate research that states a position on human-caused warming endorses the consensus, and about 99.9% of the total climate research doesn’t explicitly reject human-caused global warming</w:t>
      </w:r>
      <w:r>
        <w:t>. Our two analyses simply answer different questions. The percentage of experts and their research that endorse the theory is a better description of “consensus.” However, Powell’s analysis is useful in showing how few peer-reviewed scientific papers explicitly reject human-caused global warming.</w:t>
      </w:r>
    </w:p>
    <w:p w14:paraId="12AFB446" w14:textId="77777777" w:rsidR="00AC40D5" w:rsidRDefault="00AC40D5" w:rsidP="00AC40D5">
      <w:r>
        <w:lastRenderedPageBreak/>
        <w:t xml:space="preserve">In any case, </w:t>
      </w:r>
      <w:r w:rsidRPr="00F17812">
        <w:rPr>
          <w:rStyle w:val="StyleUnderline"/>
        </w:rPr>
        <w:t xml:space="preserve">there’s really no question that humans are the driving force causing global warming. The </w:t>
      </w:r>
      <w:r w:rsidRPr="00AC40D5">
        <w:rPr>
          <w:rStyle w:val="StyleUnderline"/>
          <w:highlight w:val="yellow"/>
        </w:rPr>
        <w:t xml:space="preserve">experts are </w:t>
      </w:r>
      <w:r w:rsidRPr="00AC40D5">
        <w:rPr>
          <w:rStyle w:val="Emphasis"/>
          <w:highlight w:val="yellow"/>
        </w:rPr>
        <w:t>almost universally convinced</w:t>
      </w:r>
      <w:r w:rsidRPr="00AC40D5">
        <w:rPr>
          <w:rStyle w:val="StyleUnderline"/>
          <w:highlight w:val="yellow"/>
        </w:rPr>
        <w:t xml:space="preserve"> because the scientific evidence is </w:t>
      </w:r>
      <w:r w:rsidRPr="00AC40D5">
        <w:rPr>
          <w:rStyle w:val="Emphasis"/>
          <w:highlight w:val="yellow"/>
        </w:rPr>
        <w:t>overwhelming</w:t>
      </w:r>
      <w:r w:rsidRPr="00F17812">
        <w:rPr>
          <w:rStyle w:val="StyleUnderline"/>
        </w:rPr>
        <w:t>. Denying the consensus by misrepresenting the research won’t change that reality</w:t>
      </w:r>
      <w:r>
        <w:t>.</w:t>
      </w:r>
    </w:p>
    <w:p w14:paraId="79A3A52A" w14:textId="77777777" w:rsidR="00AC40D5" w:rsidRDefault="00AC40D5" w:rsidP="00AC40D5">
      <w:r w:rsidRPr="00F17812">
        <w:rPr>
          <w:rStyle w:val="StyleUnderline"/>
        </w:rPr>
        <w:t xml:space="preserve">With all of the consensus authors teaming up to show the 90–100% expert consensus on human-caused global warming, and most finding 97% consensus among publishing climate scientists, </w:t>
      </w:r>
      <w:r w:rsidRPr="00AC40D5">
        <w:rPr>
          <w:rStyle w:val="StyleUnderline"/>
          <w:highlight w:val="yellow"/>
        </w:rPr>
        <w:t xml:space="preserve">this paper should be </w:t>
      </w:r>
      <w:r w:rsidRPr="00AC40D5">
        <w:rPr>
          <w:rStyle w:val="Emphasis"/>
          <w:highlight w:val="yellow"/>
        </w:rPr>
        <w:t>the final word on the subject</w:t>
      </w:r>
      <w:r>
        <w:t>.</w:t>
      </w:r>
    </w:p>
    <w:p w14:paraId="27F629D6" w14:textId="77777777" w:rsidR="00AC40D5" w:rsidRDefault="00AC40D5" w:rsidP="00AC40D5"/>
    <w:p w14:paraId="426EAEDE" w14:textId="3F274FC9" w:rsidR="00BC2DAF" w:rsidRDefault="00975536" w:rsidP="00BC2DAF">
      <w:pPr>
        <w:pStyle w:val="Heading4"/>
      </w:pPr>
      <w:r>
        <w:t xml:space="preserve">Prefer our evidence — it’s a </w:t>
      </w:r>
      <w:r w:rsidRPr="00975536">
        <w:rPr>
          <w:u w:val="single"/>
        </w:rPr>
        <w:t>meta-study of meta-studies</w:t>
      </w:r>
      <w:r>
        <w:t xml:space="preserve">. </w:t>
      </w:r>
    </w:p>
    <w:p w14:paraId="2B3748BA" w14:textId="77777777" w:rsidR="00BC2DAF" w:rsidRPr="00DE3FAF" w:rsidRDefault="00BC2DAF" w:rsidP="00BC2DAF">
      <w:r w:rsidRPr="00004A3B">
        <w:rPr>
          <w:rStyle w:val="Style13ptBold"/>
        </w:rPr>
        <w:t>MTU 16</w:t>
      </w:r>
      <w:r>
        <w:t xml:space="preserve"> — Michigan Technological University, 2016 (“</w:t>
      </w:r>
      <w:r w:rsidRPr="00DE3FAF">
        <w:t>Consensus on consensus: Expertise matters in agreement o</w:t>
      </w:r>
      <w:r>
        <w:t xml:space="preserve">ver human-caused climate change,” </w:t>
      </w:r>
      <w:r>
        <w:rPr>
          <w:i/>
        </w:rPr>
        <w:t>Science Daily</w:t>
      </w:r>
      <w:r>
        <w:t>, April 12</w:t>
      </w:r>
      <w:r w:rsidRPr="00DE3FAF">
        <w:rPr>
          <w:vertAlign w:val="superscript"/>
        </w:rPr>
        <w:t>th</w:t>
      </w:r>
      <w:r>
        <w:t xml:space="preserve">, Available Online at </w:t>
      </w:r>
      <w:hyperlink r:id="rId35" w:history="1">
        <w:r w:rsidRPr="004F6413">
          <w:rPr>
            <w:rStyle w:val="Hyperlink"/>
          </w:rPr>
          <w:t>https://www.sciencedaily.com/releases/2016/04/160412211610.htm</w:t>
        </w:r>
      </w:hyperlink>
      <w:r>
        <w:t>, Accessed 07-15-2016)</w:t>
      </w:r>
    </w:p>
    <w:p w14:paraId="02EDC564" w14:textId="77777777" w:rsidR="00BC2DAF" w:rsidRDefault="00BC2DAF" w:rsidP="00BC2DAF">
      <w:r w:rsidRPr="00004A3B">
        <w:rPr>
          <w:rStyle w:val="StyleUnderline"/>
        </w:rPr>
        <w:t xml:space="preserve">A research team confirms that </w:t>
      </w:r>
      <w:r w:rsidRPr="00BC2DAF">
        <w:rPr>
          <w:rStyle w:val="Emphasis"/>
          <w:highlight w:val="yellow"/>
        </w:rPr>
        <w:t>97 percent</w:t>
      </w:r>
      <w:r w:rsidRPr="00BC2DAF">
        <w:rPr>
          <w:rStyle w:val="StyleUnderline"/>
          <w:highlight w:val="yellow"/>
        </w:rPr>
        <w:t xml:space="preserve"> of climate scientists agree that </w:t>
      </w:r>
      <w:proofErr w:type="gramStart"/>
      <w:r w:rsidRPr="00BC2DAF">
        <w:rPr>
          <w:rStyle w:val="StyleUnderline"/>
          <w:highlight w:val="yellow"/>
        </w:rPr>
        <w:t>climate change is caused by humans</w:t>
      </w:r>
      <w:proofErr w:type="gramEnd"/>
      <w:r>
        <w:t>. The group includes Sarah Green, a chemistry professor at Michigan Technological University.</w:t>
      </w:r>
    </w:p>
    <w:p w14:paraId="76BA3B2E" w14:textId="77777777" w:rsidR="00BC2DAF" w:rsidRDefault="00BC2DAF" w:rsidP="00BC2DAF">
      <w:r>
        <w:t xml:space="preserve">"What's important is that </w:t>
      </w:r>
      <w:r w:rsidRPr="00BC2DAF">
        <w:rPr>
          <w:rStyle w:val="StyleUnderline"/>
          <w:highlight w:val="yellow"/>
        </w:rPr>
        <w:t>this is</w:t>
      </w:r>
      <w:r w:rsidRPr="00004A3B">
        <w:rPr>
          <w:rStyle w:val="StyleUnderline"/>
        </w:rPr>
        <w:t xml:space="preserve"> not just one study -- it's </w:t>
      </w:r>
      <w:r w:rsidRPr="00BC2DAF">
        <w:rPr>
          <w:rStyle w:val="Emphasis"/>
          <w:highlight w:val="yellow"/>
        </w:rPr>
        <w:t>the consensus of multiple studies</w:t>
      </w:r>
      <w:r>
        <w:t xml:space="preserve">," Green says. </w:t>
      </w:r>
      <w:r w:rsidRPr="00004A3B">
        <w:rPr>
          <w:rStyle w:val="StyleUnderline"/>
        </w:rPr>
        <w:t>This consistency across studies contrasts with the language used by climate change doubters. This perspective stems from</w:t>
      </w:r>
      <w:r>
        <w:t>, as the authors write, "</w:t>
      </w:r>
      <w:r w:rsidRPr="00004A3B">
        <w:rPr>
          <w:rStyle w:val="StyleUnderline"/>
        </w:rPr>
        <w:t>conflating the opinions of non-experts with experts and assuming that lack of affirmation equals dissent</w:t>
      </w:r>
      <w:r>
        <w:t>."</w:t>
      </w:r>
    </w:p>
    <w:p w14:paraId="617D5A35" w14:textId="77777777" w:rsidR="00BC2DAF" w:rsidRDefault="00BC2DAF" w:rsidP="00BC2DAF">
      <w:r>
        <w:t xml:space="preserve">Environmental Research Letters published </w:t>
      </w:r>
      <w:r w:rsidRPr="00BC2DAF">
        <w:rPr>
          <w:rStyle w:val="StyleUnderline"/>
          <w:highlight w:val="yellow"/>
        </w:rPr>
        <w:t>the paper</w:t>
      </w:r>
      <w:r>
        <w:t xml:space="preserve"> this week. In it, the team </w:t>
      </w:r>
      <w:r w:rsidRPr="00BC2DAF">
        <w:rPr>
          <w:rStyle w:val="StyleUnderline"/>
          <w:highlight w:val="yellow"/>
        </w:rPr>
        <w:t>lays out</w:t>
      </w:r>
      <w:r>
        <w:t xml:space="preserve"> what they call </w:t>
      </w:r>
      <w:r w:rsidRPr="00BC2DAF">
        <w:rPr>
          <w:rStyle w:val="StyleUnderline"/>
          <w:highlight w:val="yellow"/>
        </w:rPr>
        <w:t>"</w:t>
      </w:r>
      <w:r w:rsidRPr="00BC2DAF">
        <w:rPr>
          <w:rStyle w:val="Emphasis"/>
          <w:highlight w:val="yellow"/>
        </w:rPr>
        <w:t>consensus on consensus</w:t>
      </w:r>
      <w:r w:rsidRPr="00BC2DAF">
        <w:rPr>
          <w:rStyle w:val="StyleUnderline"/>
          <w:highlight w:val="yellow"/>
        </w:rPr>
        <w:t xml:space="preserve">" and draws from </w:t>
      </w:r>
      <w:r w:rsidRPr="00BC2DAF">
        <w:rPr>
          <w:rStyle w:val="Emphasis"/>
          <w:highlight w:val="yellow"/>
        </w:rPr>
        <w:t>seven independent consensus studies</w:t>
      </w:r>
      <w:r>
        <w:t xml:space="preserve"> by the co-authors. </w:t>
      </w:r>
      <w:r w:rsidRPr="00BC2DAF">
        <w:rPr>
          <w:rStyle w:val="StyleUnderline"/>
          <w:highlight w:val="yellow"/>
        </w:rPr>
        <w:t>This includes a study</w:t>
      </w:r>
      <w:r w:rsidRPr="00C06F91">
        <w:rPr>
          <w:rStyle w:val="StyleUnderline"/>
        </w:rPr>
        <w:t xml:space="preserve"> from 2013, </w:t>
      </w:r>
      <w:r w:rsidRPr="00BC2DAF">
        <w:rPr>
          <w:rStyle w:val="StyleUnderline"/>
          <w:highlight w:val="yellow"/>
        </w:rPr>
        <w:t>in which</w:t>
      </w:r>
      <w:r w:rsidRPr="00C06F91">
        <w:rPr>
          <w:rStyle w:val="StyleUnderline"/>
        </w:rPr>
        <w:t xml:space="preserve"> the </w:t>
      </w:r>
      <w:r w:rsidRPr="00BC2DAF">
        <w:rPr>
          <w:rStyle w:val="StyleUnderline"/>
          <w:highlight w:val="yellow"/>
        </w:rPr>
        <w:t xml:space="preserve">researchers surveyed more than </w:t>
      </w:r>
      <w:r w:rsidRPr="00BC2DAF">
        <w:rPr>
          <w:rStyle w:val="Emphasis"/>
          <w:highlight w:val="yellow"/>
        </w:rPr>
        <w:t>11,000 abstracts</w:t>
      </w:r>
      <w:r w:rsidRPr="00C06F91">
        <w:rPr>
          <w:rStyle w:val="StyleUnderline"/>
        </w:rPr>
        <w:t xml:space="preserve"> and found most scientists agree that humans are causing climate change. Through this new collaboration, </w:t>
      </w:r>
      <w:r w:rsidRPr="007834AD">
        <w:rPr>
          <w:rStyle w:val="StyleUnderline"/>
          <w:highlight w:val="yellow"/>
        </w:rPr>
        <w:t>multiple consensus researchers</w:t>
      </w:r>
      <w:r w:rsidRPr="00C06F91">
        <w:rPr>
          <w:rStyle w:val="StyleUnderline"/>
        </w:rPr>
        <w:t xml:space="preserve"> </w:t>
      </w:r>
      <w:r>
        <w:rPr>
          <w:rStyle w:val="StyleUnderline"/>
        </w:rPr>
        <w:t>–</w:t>
      </w:r>
      <w:r w:rsidRPr="00C06F91">
        <w:rPr>
          <w:rStyle w:val="StyleUnderline"/>
        </w:rPr>
        <w:t xml:space="preserve"> </w:t>
      </w:r>
      <w:r w:rsidRPr="007834AD">
        <w:rPr>
          <w:rStyle w:val="StyleUnderline"/>
          <w:highlight w:val="yellow"/>
        </w:rPr>
        <w:t>and</w:t>
      </w:r>
      <w:r w:rsidRPr="00C06F91">
        <w:rPr>
          <w:rStyle w:val="StyleUnderline"/>
        </w:rPr>
        <w:t xml:space="preserve"> their </w:t>
      </w:r>
      <w:r w:rsidRPr="007834AD">
        <w:rPr>
          <w:rStyle w:val="StyleUnderline"/>
          <w:highlight w:val="yellow"/>
        </w:rPr>
        <w:t xml:space="preserve">data gathered from </w:t>
      </w:r>
      <w:r w:rsidRPr="007834AD">
        <w:rPr>
          <w:rStyle w:val="Emphasis"/>
          <w:highlight w:val="yellow"/>
        </w:rPr>
        <w:t>different approaches</w:t>
      </w:r>
      <w:r w:rsidRPr="00C06F91">
        <w:rPr>
          <w:rStyle w:val="StyleUnderline"/>
        </w:rPr>
        <w:t xml:space="preserve"> </w:t>
      </w:r>
      <w:r>
        <w:rPr>
          <w:rStyle w:val="StyleUnderline"/>
        </w:rPr>
        <w:t>–</w:t>
      </w:r>
      <w:r w:rsidRPr="00C06F91">
        <w:rPr>
          <w:rStyle w:val="StyleUnderline"/>
        </w:rPr>
        <w:t xml:space="preserve"> </w:t>
      </w:r>
      <w:r w:rsidRPr="007834AD">
        <w:rPr>
          <w:rStyle w:val="StyleUnderline"/>
          <w:highlight w:val="yellow"/>
        </w:rPr>
        <w:t>lead to</w:t>
      </w:r>
      <w:r w:rsidRPr="00C06F91">
        <w:rPr>
          <w:rStyle w:val="StyleUnderline"/>
        </w:rPr>
        <w:t xml:space="preserve"> </w:t>
      </w:r>
      <w:r w:rsidRPr="00C06F91">
        <w:rPr>
          <w:rStyle w:val="Emphasis"/>
        </w:rPr>
        <w:t xml:space="preserve">essentially </w:t>
      </w:r>
      <w:r w:rsidRPr="007834AD">
        <w:rPr>
          <w:rStyle w:val="Emphasis"/>
          <w:highlight w:val="yellow"/>
        </w:rPr>
        <w:t>the same conclusion</w:t>
      </w:r>
      <w:r>
        <w:t>.</w:t>
      </w:r>
    </w:p>
    <w:p w14:paraId="20FA95D2" w14:textId="77777777" w:rsidR="00BC2DAF" w:rsidRDefault="00BC2DAF" w:rsidP="00BC2DAF">
      <w:r w:rsidRPr="00C06F91">
        <w:rPr>
          <w:rStyle w:val="StyleUnderline"/>
        </w:rPr>
        <w:t>The key factor comes down to expertise: The more expertise in climate science the scientists have, the more they agree on human-caused climate change</w:t>
      </w:r>
      <w:r>
        <w:t>.</w:t>
      </w:r>
    </w:p>
    <w:p w14:paraId="485268B6" w14:textId="77777777" w:rsidR="00BC2DAF" w:rsidRDefault="00BC2DAF" w:rsidP="00BC2DAF">
      <w:r>
        <w:t>Skeptic vs. Doubter</w:t>
      </w:r>
    </w:p>
    <w:p w14:paraId="1C87FCA4" w14:textId="77777777" w:rsidR="00BC2DAF" w:rsidRDefault="00BC2DAF" w:rsidP="00BC2DAF">
      <w:r w:rsidRPr="00C06F91">
        <w:rPr>
          <w:rStyle w:val="StyleUnderline"/>
        </w:rPr>
        <w:t xml:space="preserve">There are many surveys about climate change consensus. </w:t>
      </w:r>
      <w:r w:rsidRPr="007834AD">
        <w:rPr>
          <w:rStyle w:val="StyleUnderline"/>
          <w:highlight w:val="yellow"/>
        </w:rPr>
        <w:t>The problem with some surveys</w:t>
      </w:r>
      <w:r>
        <w:t xml:space="preserve">, Green points out, </w:t>
      </w:r>
      <w:r w:rsidRPr="007834AD">
        <w:rPr>
          <w:rStyle w:val="StyleUnderline"/>
          <w:highlight w:val="yellow"/>
        </w:rPr>
        <w:t>is that they are biased</w:t>
      </w:r>
      <w:r w:rsidRPr="00C06F91">
        <w:rPr>
          <w:rStyle w:val="StyleUnderline"/>
        </w:rPr>
        <w:t xml:space="preserve"> towards populations with predetermined points of view</w:t>
      </w:r>
      <w:r>
        <w:t xml:space="preserve">. Additionally, </w:t>
      </w:r>
      <w:r w:rsidRPr="00C06F91">
        <w:rPr>
          <w:rStyle w:val="StyleUnderline"/>
        </w:rPr>
        <w:t xml:space="preserve">respondents to </w:t>
      </w:r>
      <w:r w:rsidRPr="007834AD">
        <w:rPr>
          <w:rStyle w:val="StyleUnderline"/>
          <w:highlight w:val="yellow"/>
        </w:rPr>
        <w:t xml:space="preserve">some surveys </w:t>
      </w:r>
      <w:r w:rsidRPr="007834AD">
        <w:rPr>
          <w:rStyle w:val="Emphasis"/>
          <w:highlight w:val="yellow"/>
        </w:rPr>
        <w:t>lack scientific expertise</w:t>
      </w:r>
      <w:r w:rsidRPr="007834AD">
        <w:rPr>
          <w:rStyle w:val="Emphasis"/>
        </w:rPr>
        <w:t xml:space="preserve"> in climate science</w:t>
      </w:r>
      <w:r>
        <w:t>.</w:t>
      </w:r>
    </w:p>
    <w:p w14:paraId="27F3CFFC" w14:textId="77777777" w:rsidR="00BC2DAF" w:rsidRDefault="00BC2DAF" w:rsidP="00BC2DAF">
      <w:r>
        <w:t>"</w:t>
      </w:r>
      <w:r w:rsidRPr="00C06F91">
        <w:rPr>
          <w:rStyle w:val="StyleUnderline"/>
        </w:rPr>
        <w:t xml:space="preserve">The public has a </w:t>
      </w:r>
      <w:r w:rsidRPr="007834AD">
        <w:rPr>
          <w:rStyle w:val="Emphasis"/>
        </w:rPr>
        <w:t>very skewed view</w:t>
      </w:r>
      <w:r w:rsidRPr="00C06F91">
        <w:rPr>
          <w:rStyle w:val="StyleUnderline"/>
        </w:rPr>
        <w:t xml:space="preserve"> of how much disagreement there is in the scientific community</w:t>
      </w:r>
      <w:r>
        <w:t xml:space="preserve">," she says. </w:t>
      </w:r>
      <w:r w:rsidRPr="00C06F91">
        <w:rPr>
          <w:rStyle w:val="StyleUnderline"/>
        </w:rPr>
        <w:t xml:space="preserve">Only 12 percent of the US public </w:t>
      </w:r>
      <w:proofErr w:type="gramStart"/>
      <w:r w:rsidRPr="00C06F91">
        <w:rPr>
          <w:rStyle w:val="StyleUnderline"/>
        </w:rPr>
        <w:t>are</w:t>
      </w:r>
      <w:proofErr w:type="gramEnd"/>
      <w:r w:rsidRPr="00C06F91">
        <w:rPr>
          <w:rStyle w:val="StyleUnderline"/>
        </w:rPr>
        <w:t xml:space="preserve"> aware there is such strong scientific agreement in this area, and those who reject mainstream climate science continue to claim that there is a lack of scientific consensus. People who think scientists are still debating climate change do not see the problem as urgent and are unlikely to support solutions</w:t>
      </w:r>
      <w:r>
        <w:t>.</w:t>
      </w:r>
    </w:p>
    <w:p w14:paraId="4F7EB70F" w14:textId="77777777" w:rsidR="00BC2DAF" w:rsidRDefault="00BC2DAF" w:rsidP="00BC2DAF">
      <w:r>
        <w:t>This new paper is a rebuttal to a comment criticizing the 2013 paper. Green is quick to point out that skepticism, a drive to dig deeper and seeking to better validate data, is a crucial part of the scientific process.</w:t>
      </w:r>
    </w:p>
    <w:p w14:paraId="4B41A359" w14:textId="77777777" w:rsidR="00BC2DAF" w:rsidRDefault="00BC2DAF" w:rsidP="00BC2DAF">
      <w:r>
        <w:t xml:space="preserve">"But </w:t>
      </w:r>
      <w:r w:rsidRPr="004841C8">
        <w:rPr>
          <w:rStyle w:val="StyleUnderline"/>
        </w:rPr>
        <w:t>climate change denial is not about scientific skepticism</w:t>
      </w:r>
      <w:r>
        <w:t>," she says.</w:t>
      </w:r>
    </w:p>
    <w:p w14:paraId="30247290" w14:textId="77777777" w:rsidR="00BC2DAF" w:rsidRDefault="00BC2DAF" w:rsidP="00BC2DAF">
      <w:r>
        <w:t>Broader Impacts</w:t>
      </w:r>
    </w:p>
    <w:p w14:paraId="014BC101" w14:textId="77777777" w:rsidR="00BC2DAF" w:rsidRDefault="00BC2DAF" w:rsidP="00BC2DAF">
      <w:r>
        <w:lastRenderedPageBreak/>
        <w:t>Refuting climate change doubters is the main purpose of a website Green contributes to called skepticalscience.com. The website is run by the new study's lead author, John Cook from the University of Queensland in Australia. He says consensus studies have helped change political dialogue around climate change.</w:t>
      </w:r>
    </w:p>
    <w:p w14:paraId="5237E9CD" w14:textId="77777777" w:rsidR="00BC2DAF" w:rsidRDefault="00BC2DAF" w:rsidP="00BC2DAF">
      <w:r>
        <w:t>"The progress made at the United Nations Climate Change Conference (COP21) in Paris late last year indicates that countries are now well and truly behind the scientific consensus, too," Cook says.</w:t>
      </w:r>
    </w:p>
    <w:p w14:paraId="46113E48" w14:textId="77777777" w:rsidR="00BC2DAF" w:rsidRDefault="00BC2DAF" w:rsidP="00BC2DAF">
      <w:r>
        <w:t xml:space="preserve">Co-author Naomi </w:t>
      </w:r>
      <w:proofErr w:type="spellStart"/>
      <w:r>
        <w:t>Oreskes</w:t>
      </w:r>
      <w:proofErr w:type="spellEnd"/>
      <w:r>
        <w:t xml:space="preserve"> from Harvard University originally pursued consensus data about climate change in 2004 and co-wrote Merchants of Doubt, which was turned into a documentary in 2014. She says that this latest work places the findings in the broader context of other research.</w:t>
      </w:r>
    </w:p>
    <w:p w14:paraId="1E8F292C" w14:textId="77777777" w:rsidR="00BC2DAF" w:rsidRDefault="00BC2DAF" w:rsidP="00BC2DAF">
      <w:r>
        <w:t>"</w:t>
      </w:r>
      <w:r w:rsidRPr="004841C8">
        <w:rPr>
          <w:rStyle w:val="StyleUnderline"/>
        </w:rPr>
        <w:t xml:space="preserve">By </w:t>
      </w:r>
      <w:r w:rsidRPr="00975536">
        <w:rPr>
          <w:rStyle w:val="StyleUnderline"/>
          <w:highlight w:val="yellow"/>
        </w:rPr>
        <w:t>compiling and analyzing</w:t>
      </w:r>
      <w:r w:rsidRPr="004841C8">
        <w:rPr>
          <w:rStyle w:val="StyleUnderline"/>
        </w:rPr>
        <w:t xml:space="preserve"> all of </w:t>
      </w:r>
      <w:r w:rsidRPr="00975536">
        <w:rPr>
          <w:rStyle w:val="StyleUnderline"/>
          <w:highlight w:val="yellow"/>
        </w:rPr>
        <w:t>this</w:t>
      </w:r>
      <w:r w:rsidRPr="004841C8">
        <w:rPr>
          <w:rStyle w:val="StyleUnderline"/>
        </w:rPr>
        <w:t xml:space="preserve"> research </w:t>
      </w:r>
      <w:r>
        <w:rPr>
          <w:rStyle w:val="StyleUnderline"/>
        </w:rPr>
        <w:t>–</w:t>
      </w:r>
      <w:r w:rsidRPr="004841C8">
        <w:rPr>
          <w:rStyle w:val="StyleUnderline"/>
        </w:rPr>
        <w:t xml:space="preserve"> essentially </w:t>
      </w:r>
      <w:r w:rsidRPr="004841C8">
        <w:rPr>
          <w:rStyle w:val="Emphasis"/>
        </w:rPr>
        <w:t xml:space="preserve">a </w:t>
      </w:r>
      <w:r w:rsidRPr="00975536">
        <w:rPr>
          <w:rStyle w:val="Emphasis"/>
          <w:highlight w:val="yellow"/>
        </w:rPr>
        <w:t>meta-study of meta-studies</w:t>
      </w:r>
      <w:r w:rsidRPr="004841C8">
        <w:rPr>
          <w:rStyle w:val="StyleUnderline"/>
        </w:rPr>
        <w:t xml:space="preserve"> </w:t>
      </w:r>
      <w:r>
        <w:rPr>
          <w:rStyle w:val="StyleUnderline"/>
        </w:rPr>
        <w:t>–</w:t>
      </w:r>
      <w:r w:rsidRPr="004841C8">
        <w:rPr>
          <w:rStyle w:val="StyleUnderline"/>
        </w:rPr>
        <w:t xml:space="preserve"> we've </w:t>
      </w:r>
      <w:r w:rsidRPr="00975536">
        <w:rPr>
          <w:rStyle w:val="StyleUnderline"/>
          <w:highlight w:val="yellow"/>
        </w:rPr>
        <w:t xml:space="preserve">established a consistent picture with </w:t>
      </w:r>
      <w:r w:rsidRPr="00975536">
        <w:rPr>
          <w:rStyle w:val="Emphasis"/>
          <w:highlight w:val="yellow"/>
        </w:rPr>
        <w:t>high levels of</w:t>
      </w:r>
      <w:r w:rsidRPr="004841C8">
        <w:rPr>
          <w:rStyle w:val="Emphasis"/>
        </w:rPr>
        <w:t xml:space="preserve"> scientific </w:t>
      </w:r>
      <w:r w:rsidRPr="00975536">
        <w:rPr>
          <w:rStyle w:val="Emphasis"/>
          <w:highlight w:val="yellow"/>
        </w:rPr>
        <w:t>agreement</w:t>
      </w:r>
      <w:r w:rsidRPr="004841C8">
        <w:rPr>
          <w:rStyle w:val="StyleUnderline"/>
        </w:rPr>
        <w:t xml:space="preserve"> among climate experts</w:t>
      </w:r>
      <w:r>
        <w:t>," she says.</w:t>
      </w:r>
    </w:p>
    <w:p w14:paraId="752B4EBA" w14:textId="77777777" w:rsidR="00BC2DAF" w:rsidRDefault="00BC2DAF" w:rsidP="00BC2DAF">
      <w:r>
        <w:t xml:space="preserve">And </w:t>
      </w:r>
      <w:r w:rsidRPr="004841C8">
        <w:rPr>
          <w:rStyle w:val="StyleUnderline"/>
        </w:rPr>
        <w:t xml:space="preserve">among climate scientists, there's </w:t>
      </w:r>
      <w:r w:rsidRPr="004841C8">
        <w:rPr>
          <w:rStyle w:val="Emphasis"/>
        </w:rPr>
        <w:t>little doubt</w:t>
      </w:r>
      <w:r w:rsidRPr="004841C8">
        <w:rPr>
          <w:rStyle w:val="StyleUnderline"/>
        </w:rPr>
        <w:t xml:space="preserve">. </w:t>
      </w:r>
      <w:r w:rsidRPr="00975536">
        <w:rPr>
          <w:rStyle w:val="StyleUnderline"/>
          <w:highlight w:val="yellow"/>
        </w:rPr>
        <w:t xml:space="preserve">There is </w:t>
      </w:r>
      <w:r w:rsidRPr="00975536">
        <w:rPr>
          <w:rStyle w:val="Emphasis"/>
          <w:highlight w:val="yellow"/>
        </w:rPr>
        <w:t>consensus on consensus</w:t>
      </w:r>
      <w:r>
        <w:t>.</w:t>
      </w:r>
    </w:p>
    <w:p w14:paraId="0DD1BDE5" w14:textId="77777777" w:rsidR="00BC2DAF" w:rsidRDefault="00BC2DAF" w:rsidP="00AC40D5"/>
    <w:p w14:paraId="1EFD141C" w14:textId="058E8E6D" w:rsidR="002F7282" w:rsidRPr="002F7282" w:rsidRDefault="002F7282" w:rsidP="002F7282">
      <w:pPr>
        <w:pStyle w:val="Heading4"/>
      </w:pPr>
      <w:r>
        <w:t xml:space="preserve">Dismiss evidence from skeptics — it’s </w:t>
      </w:r>
      <w:r>
        <w:rPr>
          <w:u w:val="single"/>
        </w:rPr>
        <w:t>single-study syndrome</w:t>
      </w:r>
      <w:r>
        <w:t xml:space="preserve">. </w:t>
      </w:r>
    </w:p>
    <w:p w14:paraId="6DF92E37" w14:textId="5D6591A4" w:rsidR="002F7282" w:rsidRPr="00952D9B" w:rsidRDefault="002F7282" w:rsidP="002F7282">
      <w:proofErr w:type="spellStart"/>
      <w:r w:rsidRPr="00952D9B">
        <w:rPr>
          <w:rStyle w:val="Style13ptBold"/>
        </w:rPr>
        <w:t>Nuccitelli</w:t>
      </w:r>
      <w:proofErr w:type="spellEnd"/>
      <w:r w:rsidRPr="00952D9B">
        <w:rPr>
          <w:rStyle w:val="Style13ptBold"/>
        </w:rPr>
        <w:t xml:space="preserve"> </w:t>
      </w:r>
      <w:r>
        <w:rPr>
          <w:rStyle w:val="Style13ptBold"/>
        </w:rPr>
        <w:t>14</w:t>
      </w:r>
      <w:r>
        <w:t xml:space="preserve"> — </w:t>
      </w:r>
      <w:r w:rsidRPr="00952D9B">
        <w:t xml:space="preserve">Dana </w:t>
      </w:r>
      <w:proofErr w:type="spellStart"/>
      <w:r w:rsidRPr="00952D9B">
        <w:t>Nuccitelli</w:t>
      </w:r>
      <w:proofErr w:type="spellEnd"/>
      <w:r>
        <w:t xml:space="preserve">, Climate Writer for the </w:t>
      </w:r>
      <w:r>
        <w:rPr>
          <w:i/>
        </w:rPr>
        <w:t>Guardian</w:t>
      </w:r>
      <w:r w:rsidRPr="00952D9B">
        <w:t>, Environmental</w:t>
      </w:r>
      <w:r>
        <w:t xml:space="preserve"> S</w:t>
      </w:r>
      <w:r w:rsidRPr="00952D9B">
        <w:t xml:space="preserve">cientist at </w:t>
      </w:r>
      <w:r>
        <w:t>Tetra Tech—</w:t>
      </w:r>
      <w:r w:rsidRPr="00952D9B">
        <w:t>a private environmental consulting firm</w:t>
      </w:r>
      <w:r>
        <w:t>,</w:t>
      </w:r>
      <w:r w:rsidRPr="00952D9B">
        <w:t xml:space="preserve"> </w:t>
      </w:r>
      <w:r>
        <w:t>holds an M.A. in Physics from the University of California-Davis and a B.A. in Astrophysics from the University of California-Berkeley, 2014 (“</w:t>
      </w:r>
      <w:r w:rsidRPr="00952D9B">
        <w:t>The 97% v the 3% – just how much global warming are humans causing</w:t>
      </w:r>
      <w:proofErr w:type="gramStart"/>
      <w:r w:rsidRPr="00952D9B">
        <w:t>?</w:t>
      </w:r>
      <w:r>
        <w:t>,</w:t>
      </w:r>
      <w:proofErr w:type="gramEnd"/>
      <w:r>
        <w:t xml:space="preserve">” </w:t>
      </w:r>
      <w:r>
        <w:rPr>
          <w:i/>
        </w:rPr>
        <w:t>Climate Consensus – The 97%</w:t>
      </w:r>
      <w:r>
        <w:t xml:space="preserve">—a </w:t>
      </w:r>
      <w:r>
        <w:rPr>
          <w:i/>
        </w:rPr>
        <w:t xml:space="preserve">Guardian </w:t>
      </w:r>
      <w:r>
        <w:t>blog about climate change, September 15</w:t>
      </w:r>
      <w:r w:rsidRPr="00952D9B">
        <w:rPr>
          <w:vertAlign w:val="superscript"/>
        </w:rPr>
        <w:t>th</w:t>
      </w:r>
      <w:r>
        <w:t xml:space="preserve">, Available Online at </w:t>
      </w:r>
      <w:r w:rsidRPr="00952D9B">
        <w:t>http://www.theguardian.com/environment/climate-consensus-97-per-cent/2014/sep/15/97-vs-3-how-much-global-warming-are-humans-causing</w:t>
      </w:r>
      <w:r>
        <w:t>, Accessed 09-26-2014)</w:t>
      </w:r>
    </w:p>
    <w:p w14:paraId="0B6EEF17" w14:textId="77777777" w:rsidR="002F7282" w:rsidRDefault="002F7282" w:rsidP="002F7282">
      <w:r w:rsidRPr="00952D9B">
        <w:rPr>
          <w:rStyle w:val="StyleUnderline"/>
        </w:rPr>
        <w:t>A pair of climate scientists recently had a dispute regarding how much global warming humans are responsible for</w:t>
      </w:r>
      <w:r>
        <w:t xml:space="preserve">. Gavin </w:t>
      </w:r>
      <w:r w:rsidRPr="008B6CCB">
        <w:rPr>
          <w:rStyle w:val="StyleUnderline"/>
          <w:highlight w:val="yellow"/>
        </w:rPr>
        <w:t>Schmidt from NASA represented the consensus of</w:t>
      </w:r>
      <w:r w:rsidRPr="00952D9B">
        <w:rPr>
          <w:rStyle w:val="StyleUnderline"/>
        </w:rPr>
        <w:t xml:space="preserve"> 96–</w:t>
      </w:r>
      <w:r w:rsidRPr="008B6CCB">
        <w:rPr>
          <w:rStyle w:val="StyleUnderline"/>
          <w:highlight w:val="yellow"/>
        </w:rPr>
        <w:t>97% of climate experts in arguing that humans have been the dominant cause of</w:t>
      </w:r>
      <w:r w:rsidRPr="00952D9B">
        <w:rPr>
          <w:rStyle w:val="StyleUnderline"/>
        </w:rPr>
        <w:t xml:space="preserve"> global </w:t>
      </w:r>
      <w:r w:rsidRPr="008B6CCB">
        <w:rPr>
          <w:rStyle w:val="StyleUnderline"/>
          <w:highlight w:val="yellow"/>
        </w:rPr>
        <w:t>warming</w:t>
      </w:r>
      <w:r w:rsidRPr="00952D9B">
        <w:rPr>
          <w:rStyle w:val="StyleUnderline"/>
        </w:rPr>
        <w:t xml:space="preserve"> since 1950, while</w:t>
      </w:r>
      <w:r>
        <w:t xml:space="preserve"> Judith </w:t>
      </w:r>
      <w:r w:rsidRPr="00952D9B">
        <w:rPr>
          <w:rStyle w:val="StyleUnderline"/>
        </w:rPr>
        <w:t>Curry from Georgia Tech represented the opinions of 2–4% of climate experts that we could be responsible for less than half of that warming</w:t>
      </w:r>
      <w:r>
        <w:t>.</w:t>
      </w:r>
    </w:p>
    <w:p w14:paraId="39D7099E" w14:textId="77777777" w:rsidR="002F7282" w:rsidRDefault="002F7282" w:rsidP="002F7282">
      <w:r>
        <w:t>Curry is to be the featured speaker on this subject at a National Press Club event tomorrow hosted by the Marshall Institute</w:t>
      </w:r>
      <w:proofErr w:type="gramStart"/>
      <w:r>
        <w:t>;</w:t>
      </w:r>
      <w:proofErr w:type="gramEnd"/>
      <w:r>
        <w:t xml:space="preserve"> a right-wing </w:t>
      </w:r>
      <w:proofErr w:type="spellStart"/>
      <w:r>
        <w:t>thinktank</w:t>
      </w:r>
      <w:proofErr w:type="spellEnd"/>
      <w:r>
        <w:t xml:space="preserve"> that has spread misinformation about the dangers of smoking, ozone depletion, acid rain, DDT, and now climate change. She may also discuss the subject at an event next week hosted by the fossil fuel-funded right-wing think tank Texas Public Policy Foundation (TPPF).</w:t>
      </w:r>
    </w:p>
    <w:p w14:paraId="0998B816" w14:textId="77777777" w:rsidR="002F7282" w:rsidRDefault="002F7282" w:rsidP="002F7282">
      <w:r>
        <w:t xml:space="preserve">The exchange between Schmidt and Curry can be read on </w:t>
      </w:r>
      <w:proofErr w:type="spellStart"/>
      <w:r>
        <w:t>RealClimate</w:t>
      </w:r>
      <w:proofErr w:type="spellEnd"/>
      <w:r>
        <w:t xml:space="preserve"> – a blog run by climate scientists. </w:t>
      </w:r>
      <w:r w:rsidRPr="00952D9B">
        <w:rPr>
          <w:rStyle w:val="StyleUnderline"/>
        </w:rPr>
        <w:t>The discrepancy in both the quantity and quality of the supporting evidence used by each scientist was one of the most telling aspects of their debate</w:t>
      </w:r>
      <w:r>
        <w:t>.</w:t>
      </w:r>
    </w:p>
    <w:p w14:paraId="42DAD49F" w14:textId="77777777" w:rsidR="002F7282" w:rsidRDefault="002F7282" w:rsidP="002F7282">
      <w:r>
        <w:t xml:space="preserve">For his part, </w:t>
      </w:r>
      <w:r w:rsidRPr="00952D9B">
        <w:rPr>
          <w:rStyle w:val="StyleUnderline"/>
        </w:rPr>
        <w:t xml:space="preserve">Schmidt referenced </w:t>
      </w:r>
      <w:r w:rsidRPr="008B6CCB">
        <w:rPr>
          <w:rStyle w:val="StyleUnderline"/>
          <w:highlight w:val="yellow"/>
        </w:rPr>
        <w:t>the most recent IPCC report</w:t>
      </w:r>
      <w:r w:rsidRPr="00952D9B">
        <w:rPr>
          <w:rStyle w:val="StyleUnderline"/>
        </w:rPr>
        <w:t xml:space="preserve">. The IPCC </w:t>
      </w:r>
      <w:proofErr w:type="spellStart"/>
      <w:r w:rsidRPr="008B6CCB">
        <w:rPr>
          <w:rStyle w:val="StyleUnderline"/>
          <w:highlight w:val="yellow"/>
        </w:rPr>
        <w:t>summarises</w:t>
      </w:r>
      <w:proofErr w:type="spellEnd"/>
      <w:r w:rsidRPr="008B6CCB">
        <w:rPr>
          <w:rStyle w:val="StyleUnderline"/>
          <w:highlight w:val="yellow"/>
        </w:rPr>
        <w:t xml:space="preserve"> </w:t>
      </w:r>
      <w:r w:rsidRPr="008B6CCB">
        <w:rPr>
          <w:rStyle w:val="Emphasis"/>
          <w:highlight w:val="yellow"/>
        </w:rPr>
        <w:t>the latest and greatest</w:t>
      </w:r>
      <w:r w:rsidRPr="00952D9B">
        <w:rPr>
          <w:rStyle w:val="Emphasis"/>
        </w:rPr>
        <w:t xml:space="preserve"> climate science </w:t>
      </w:r>
      <w:r w:rsidRPr="008B6CCB">
        <w:rPr>
          <w:rStyle w:val="Emphasis"/>
          <w:highlight w:val="yellow"/>
        </w:rPr>
        <w:t>research</w:t>
      </w:r>
      <w:r w:rsidRPr="008B6CCB">
        <w:rPr>
          <w:rStyle w:val="StyleUnderline"/>
          <w:highlight w:val="yellow"/>
        </w:rPr>
        <w:t xml:space="preserve">, so there is </w:t>
      </w:r>
      <w:r w:rsidRPr="008B6CCB">
        <w:rPr>
          <w:rStyle w:val="Emphasis"/>
          <w:highlight w:val="yellow"/>
        </w:rPr>
        <w:t>no better single source</w:t>
      </w:r>
      <w:r>
        <w:t>. The figure below from the IPCC report illustrates why 96–97% of climate science experts and peer-reviewed research agree that humans are the main cause of global warming.</w:t>
      </w:r>
    </w:p>
    <w:p w14:paraId="601BAD2E" w14:textId="77777777" w:rsidR="002F7282" w:rsidRDefault="002F7282" w:rsidP="002F7282">
      <w:r>
        <w:t>[</w:t>
      </w:r>
      <w:proofErr w:type="gramStart"/>
      <w:r>
        <w:t>graphic</w:t>
      </w:r>
      <w:proofErr w:type="gramEnd"/>
      <w:r>
        <w:t xml:space="preserve"> omitted]</w:t>
      </w:r>
    </w:p>
    <w:p w14:paraId="20CF9A40" w14:textId="77777777" w:rsidR="002F7282" w:rsidRDefault="002F7282" w:rsidP="002F7282">
      <w:r>
        <w:t>The black bar indicates the amount of global surface warming observed from 1951 to 2010. The green bar shows the amount of warming caused by human greenhouse gas emissions during that time. The yellow is the influence from other human effects (mainly cooling from human sulfate aerosol emissions, which scatter sunlight), and the orange is the combined human effect. Below those are the contributions from external natural factors (mainly the sun and volcanoes) and from natural internal variability (mainly ocean cycles), while the whiskers show the uncertainty range for each.</w:t>
      </w:r>
    </w:p>
    <w:p w14:paraId="575D493D" w14:textId="77777777" w:rsidR="002F7282" w:rsidRDefault="002F7282" w:rsidP="002F7282">
      <w:r>
        <w:t>[</w:t>
      </w:r>
      <w:proofErr w:type="gramStart"/>
      <w:r>
        <w:t>graphic</w:t>
      </w:r>
      <w:proofErr w:type="gramEnd"/>
      <w:r>
        <w:t xml:space="preserve"> omitted — IPCC AR5 Figure 10.5: Assessed likely ranges (whiskers) and their mid-points (bars) for attributable warming trends over the 1951–2010 period due to well-mixed greenhouse gases, other anthropogenic </w:t>
      </w:r>
      <w:proofErr w:type="spellStart"/>
      <w:r>
        <w:t>forcings</w:t>
      </w:r>
      <w:proofErr w:type="spellEnd"/>
      <w:r>
        <w:t xml:space="preserve"> (OA), natural </w:t>
      </w:r>
      <w:proofErr w:type="spellStart"/>
      <w:r>
        <w:t>forcings</w:t>
      </w:r>
      <w:proofErr w:type="spellEnd"/>
      <w:r>
        <w:t xml:space="preserve"> (NAT), combined anthropogenic </w:t>
      </w:r>
      <w:proofErr w:type="spellStart"/>
      <w:r>
        <w:t>forcings</w:t>
      </w:r>
      <w:proofErr w:type="spellEnd"/>
      <w:r>
        <w:t xml:space="preserve"> (ANT) and internal variability. The HadCRUT4 observations are shown in black with the 5 to 95% uncertainty range due to observational uncertainty in this record.</w:t>
      </w:r>
    </w:p>
    <w:p w14:paraId="30CF87A5" w14:textId="77777777" w:rsidR="002F7282" w:rsidRDefault="002F7282" w:rsidP="002F7282">
      <w:r>
        <w:t xml:space="preserve">IPCC AR5 figure 10.5: Likely ranges (whiskers) and their mid-points (bars) for attributable warming trends over the 1951–2010 period due to greenhouse gases, other anthropogenic </w:t>
      </w:r>
      <w:proofErr w:type="spellStart"/>
      <w:r>
        <w:t>forcings</w:t>
      </w:r>
      <w:proofErr w:type="spellEnd"/>
      <w:r>
        <w:t xml:space="preserve"> (OA), natural </w:t>
      </w:r>
      <w:proofErr w:type="spellStart"/>
      <w:r>
        <w:t>forcings</w:t>
      </w:r>
      <w:proofErr w:type="spellEnd"/>
      <w:r>
        <w:t xml:space="preserve"> (NAT), combined anthropogenic </w:t>
      </w:r>
      <w:proofErr w:type="spellStart"/>
      <w:r>
        <w:t>forcings</w:t>
      </w:r>
      <w:proofErr w:type="spellEnd"/>
      <w:r>
        <w:t xml:space="preserve"> (ANT) and internal variability. The HadCRUT4 observations are shown in black.]</w:t>
      </w:r>
    </w:p>
    <w:p w14:paraId="2493A0A8" w14:textId="77777777" w:rsidR="002F7282" w:rsidRDefault="002F7282" w:rsidP="002F7282">
      <w:r>
        <w:t xml:space="preserve">Notice that the green and orange bars are both bigger than the black bar. This shows that </w:t>
      </w:r>
      <w:r w:rsidRPr="00952D9B">
        <w:rPr>
          <w:rStyle w:val="StyleUnderline"/>
        </w:rPr>
        <w:t xml:space="preserve">greenhouse gases have caused more warming than has been observed over the past six decades, but </w:t>
      </w:r>
      <w:proofErr w:type="gramStart"/>
      <w:r w:rsidRPr="00952D9B">
        <w:rPr>
          <w:rStyle w:val="StyleUnderline"/>
        </w:rPr>
        <w:t>some of that was offset by cooling from human aerosol pollution</w:t>
      </w:r>
      <w:proofErr w:type="gramEnd"/>
      <w:r w:rsidRPr="00952D9B">
        <w:rPr>
          <w:rStyle w:val="StyleUnderline"/>
        </w:rPr>
        <w:t xml:space="preserve">. And </w:t>
      </w:r>
      <w:r w:rsidRPr="008B6CCB">
        <w:rPr>
          <w:rStyle w:val="StyleUnderline"/>
          <w:highlight w:val="yellow"/>
        </w:rPr>
        <w:t xml:space="preserve">the </w:t>
      </w:r>
      <w:r w:rsidRPr="008B6CCB">
        <w:rPr>
          <w:rStyle w:val="StyleUnderline"/>
          <w:highlight w:val="yellow"/>
        </w:rPr>
        <w:lastRenderedPageBreak/>
        <w:t>best estimate from the body of peer-reviewed</w:t>
      </w:r>
      <w:r w:rsidRPr="00952D9B">
        <w:rPr>
          <w:rStyle w:val="StyleUnderline"/>
        </w:rPr>
        <w:t xml:space="preserve"> climate science </w:t>
      </w:r>
      <w:r w:rsidRPr="008B6CCB">
        <w:rPr>
          <w:rStyle w:val="StyleUnderline"/>
          <w:highlight w:val="yellow"/>
        </w:rPr>
        <w:t>research is that humans are responsible for more than 100% of</w:t>
      </w:r>
      <w:r w:rsidRPr="00952D9B">
        <w:rPr>
          <w:rStyle w:val="StyleUnderline"/>
        </w:rPr>
        <w:t xml:space="preserve"> the global surface </w:t>
      </w:r>
      <w:r w:rsidRPr="008B6CCB">
        <w:rPr>
          <w:rStyle w:val="StyleUnderline"/>
          <w:highlight w:val="yellow"/>
        </w:rPr>
        <w:t>warming</w:t>
      </w:r>
      <w:r w:rsidRPr="00952D9B">
        <w:rPr>
          <w:rStyle w:val="StyleUnderline"/>
        </w:rPr>
        <w:t xml:space="preserve"> since 1950, </w:t>
      </w:r>
      <w:r w:rsidRPr="008B6CCB">
        <w:rPr>
          <w:rStyle w:val="StyleUnderline"/>
          <w:highlight w:val="yellow"/>
        </w:rPr>
        <w:t>with natural factors</w:t>
      </w:r>
      <w:r w:rsidRPr="00952D9B">
        <w:rPr>
          <w:rStyle w:val="StyleUnderline"/>
        </w:rPr>
        <w:t xml:space="preserve"> probably </w:t>
      </w:r>
      <w:r w:rsidRPr="008B6CCB">
        <w:rPr>
          <w:rStyle w:val="StyleUnderline"/>
          <w:highlight w:val="yellow"/>
        </w:rPr>
        <w:t>offsetting a little bit</w:t>
      </w:r>
      <w:r w:rsidRPr="00952D9B">
        <w:rPr>
          <w:rStyle w:val="StyleUnderline"/>
        </w:rPr>
        <w:t xml:space="preserve"> of that </w:t>
      </w:r>
      <w:r w:rsidRPr="008B6CCB">
        <w:rPr>
          <w:rStyle w:val="StyleUnderline"/>
          <w:highlight w:val="yellow"/>
        </w:rPr>
        <w:t>with</w:t>
      </w:r>
      <w:r w:rsidRPr="00952D9B">
        <w:rPr>
          <w:rStyle w:val="StyleUnderline"/>
        </w:rPr>
        <w:t xml:space="preserve"> a slight </w:t>
      </w:r>
      <w:r w:rsidRPr="008B6CCB">
        <w:rPr>
          <w:rStyle w:val="StyleUnderline"/>
          <w:highlight w:val="yellow"/>
        </w:rPr>
        <w:t>cooling</w:t>
      </w:r>
      <w:r w:rsidRPr="00952D9B">
        <w:rPr>
          <w:rStyle w:val="StyleUnderline"/>
        </w:rPr>
        <w:t xml:space="preserve"> influence</w:t>
      </w:r>
      <w:r>
        <w:t xml:space="preserve">. </w:t>
      </w:r>
    </w:p>
    <w:p w14:paraId="4E870D18" w14:textId="77777777" w:rsidR="002F7282" w:rsidRDefault="002F7282" w:rsidP="002F7282">
      <w:r>
        <w:t xml:space="preserve">Schmidt illustrated this key point in the figure below, which is called a probability distribution of the warming caused by humans since 1950. The curve is centered at about 110% – the most likely value for the human contribution to global warming, while the probability of the human contribution being less than 50% is almost </w:t>
      </w:r>
      <w:proofErr w:type="gramStart"/>
      <w:r>
        <w:t>nil</w:t>
      </w:r>
      <w:proofErr w:type="gramEnd"/>
      <w:r>
        <w:t>.</w:t>
      </w:r>
    </w:p>
    <w:p w14:paraId="2E0E372C" w14:textId="77777777" w:rsidR="002F7282" w:rsidRDefault="002F7282" w:rsidP="002F7282">
      <w:r>
        <w:t>[</w:t>
      </w:r>
      <w:proofErr w:type="gramStart"/>
      <w:r>
        <w:t>graphic</w:t>
      </w:r>
      <w:proofErr w:type="gramEnd"/>
      <w:r>
        <w:t xml:space="preserve"> omitted — The probability density function for the fraction of warming attributable to human activity (derived from Fig. 10.5 in IPCC AR5). The bulk of the probability is far to the right of the “50%” line, and the peak is around 110%.</w:t>
      </w:r>
    </w:p>
    <w:p w14:paraId="72676A93" w14:textId="77777777" w:rsidR="002F7282" w:rsidRDefault="002F7282" w:rsidP="002F7282">
      <w:proofErr w:type="gramStart"/>
      <w:r>
        <w:t>The probability density function for the fraction of warming attributable to human activity (derived from figure 10.5 in IPCC AR5).</w:t>
      </w:r>
      <w:proofErr w:type="gramEnd"/>
      <w:r>
        <w:t xml:space="preserve"> The bulk of the probability is far to the right of the ‘50%’ line, and the peak is around 110%. Source: </w:t>
      </w:r>
      <w:proofErr w:type="spellStart"/>
      <w:r>
        <w:t>RealClimate</w:t>
      </w:r>
      <w:proofErr w:type="spellEnd"/>
      <w:r>
        <w:t>]</w:t>
      </w:r>
    </w:p>
    <w:p w14:paraId="04707035" w14:textId="77777777" w:rsidR="002F7282" w:rsidRPr="00952D9B" w:rsidRDefault="002F7282" w:rsidP="002F7282">
      <w:pPr>
        <w:rPr>
          <w:rStyle w:val="StyleUnderline"/>
        </w:rPr>
      </w:pPr>
      <w:r>
        <w:t xml:space="preserve">Again it’s important to remember that </w:t>
      </w:r>
      <w:r w:rsidRPr="00952D9B">
        <w:rPr>
          <w:rStyle w:val="StyleUnderline"/>
        </w:rPr>
        <w:t>the IPCC report is just a summary of the latest and greatest climate science research</w:t>
      </w:r>
      <w:r>
        <w:t xml:space="preserve">. The </w:t>
      </w:r>
      <w:proofErr w:type="gramStart"/>
      <w:r w:rsidRPr="00952D9B">
        <w:rPr>
          <w:rStyle w:val="StyleUnderline"/>
        </w:rPr>
        <w:t>figures</w:t>
      </w:r>
      <w:r>
        <w:t xml:space="preserve"> above </w:t>
      </w:r>
      <w:r w:rsidRPr="00952D9B">
        <w:rPr>
          <w:rStyle w:val="StyleUnderline"/>
        </w:rPr>
        <w:t>are supported by the papers that have specifically investigated the attribution of recent global warming</w:t>
      </w:r>
      <w:proofErr w:type="gramEnd"/>
      <w:r w:rsidRPr="00952D9B">
        <w:rPr>
          <w:rStyle w:val="StyleUnderline"/>
        </w:rPr>
        <w:t xml:space="preserve">. </w:t>
      </w:r>
      <w:r w:rsidRPr="008B6CCB">
        <w:rPr>
          <w:rStyle w:val="StyleUnderline"/>
          <w:highlight w:val="yellow"/>
        </w:rPr>
        <w:t xml:space="preserve">This </w:t>
      </w:r>
      <w:r w:rsidRPr="008B6CCB">
        <w:rPr>
          <w:rStyle w:val="Emphasis"/>
          <w:highlight w:val="yellow"/>
        </w:rPr>
        <w:t>isn’t</w:t>
      </w:r>
      <w:r w:rsidRPr="008B6CCB">
        <w:rPr>
          <w:rStyle w:val="StyleUnderline"/>
          <w:highlight w:val="yellow"/>
        </w:rPr>
        <w:t xml:space="preserve"> just one study; it’s based on </w:t>
      </w:r>
      <w:r w:rsidRPr="008B6CCB">
        <w:rPr>
          <w:rStyle w:val="Emphasis"/>
          <w:highlight w:val="yellow"/>
        </w:rPr>
        <w:t>many studies that are all in strong agreement</w:t>
      </w:r>
      <w:r w:rsidRPr="00952D9B">
        <w:rPr>
          <w:rStyle w:val="StyleUnderline"/>
        </w:rPr>
        <w:t>. As the IPCC report concluded,</w:t>
      </w:r>
    </w:p>
    <w:p w14:paraId="688D5CD2" w14:textId="77777777" w:rsidR="002F7282" w:rsidRDefault="002F7282" w:rsidP="002F7282">
      <w:pPr>
        <w:ind w:left="720"/>
      </w:pPr>
      <w:r w:rsidRPr="00952D9B">
        <w:rPr>
          <w:rStyle w:val="StyleUnderline"/>
        </w:rPr>
        <w:t>It is extremely likely that human activities caused more than half of the observed increase in</w:t>
      </w:r>
      <w:r>
        <w:t xml:space="preserve"> GMST [</w:t>
      </w:r>
      <w:r w:rsidRPr="00952D9B">
        <w:rPr>
          <w:rStyle w:val="StyleUnderline"/>
        </w:rPr>
        <w:t>global mean surface temperature</w:t>
      </w:r>
      <w:r>
        <w:t xml:space="preserve">] </w:t>
      </w:r>
      <w:r w:rsidRPr="00952D9B">
        <w:rPr>
          <w:rStyle w:val="StyleUnderline"/>
        </w:rPr>
        <w:t>from 1951 to 2010.This assessment is supported by robust evidence from multiple studies using different methods</w:t>
      </w:r>
      <w:r>
        <w:t>.</w:t>
      </w:r>
    </w:p>
    <w:p w14:paraId="122ECDA4" w14:textId="77777777" w:rsidR="002F7282" w:rsidRDefault="002F7282" w:rsidP="002F7282">
      <w:r w:rsidRPr="00952D9B">
        <w:rPr>
          <w:rStyle w:val="StyleUnderline"/>
        </w:rPr>
        <w:t>It’s not just “more than half,” it’s also most likely close to 100</w:t>
      </w:r>
      <w:r>
        <w:t xml:space="preserve">%. In fact </w:t>
      </w:r>
      <w:r w:rsidRPr="00952D9B">
        <w:rPr>
          <w:rStyle w:val="StyleUnderline"/>
        </w:rPr>
        <w:t>it’s just as likely that humans are responsible for about 160% of the global surface warming since 1950 as it is that we’re only responsible for 50%</w:t>
      </w:r>
      <w:r>
        <w:t>.</w:t>
      </w:r>
    </w:p>
    <w:p w14:paraId="2893CEE4" w14:textId="77777777" w:rsidR="002F7282" w:rsidRDefault="002F7282" w:rsidP="002F7282">
      <w:r w:rsidRPr="00952D9B">
        <w:rPr>
          <w:rStyle w:val="StyleUnderline"/>
        </w:rPr>
        <w:t>Curry disagrees</w:t>
      </w:r>
      <w:r>
        <w:t xml:space="preserve"> with the expert consensus on this issue, </w:t>
      </w:r>
      <w:r w:rsidRPr="00952D9B">
        <w:rPr>
          <w:rStyle w:val="StyleUnderline"/>
        </w:rPr>
        <w:t>but her arguments are</w:t>
      </w:r>
      <w:r>
        <w:t xml:space="preserve"> rather </w:t>
      </w:r>
      <w:r w:rsidRPr="00952D9B">
        <w:rPr>
          <w:rStyle w:val="StyleUnderline"/>
        </w:rPr>
        <w:t>muddled and</w:t>
      </w:r>
      <w:r>
        <w:t xml:space="preserve"> “</w:t>
      </w:r>
      <w:r w:rsidRPr="00952D9B">
        <w:rPr>
          <w:rStyle w:val="StyleUnderline"/>
        </w:rPr>
        <w:t>confused</w:t>
      </w:r>
      <w:r>
        <w:t>,” as Schmidt puts it. Her main argument is that there is uncertainty regarding the contribution of internal variability. The problem with that argument is that over long periods of time (like the six decades since 1950), positive and negative phases of ocean cycles tend to cancel each other out, and thus internal variability doesn’t have a large influence on long-term temperatures. As the first figure above shows, the IPCC estimates the temperature influence of internal variability since 1950 at ±0.1°C, during which time we’ve seen about 0.65°C global surface warming.</w:t>
      </w:r>
    </w:p>
    <w:p w14:paraId="4974D127" w14:textId="77777777" w:rsidR="002F7282" w:rsidRDefault="002F7282" w:rsidP="002F7282">
      <w:r>
        <w:t xml:space="preserve">Curry also references a report written by </w:t>
      </w:r>
      <w:proofErr w:type="spellStart"/>
      <w:r>
        <w:t>Nic</w:t>
      </w:r>
      <w:proofErr w:type="spellEnd"/>
      <w:r>
        <w:t xml:space="preserve"> Lewis for the anti-climate policy think tank Global Warming Policy Foundation (GWPF), which I wrote about here. The GWPF report argues that the climate sensitivity is toward the lower end of the IPCC estimated range. However, the report is biased towards Lewis’ preferred approach, finding poor excuses to reject the many other methods that arrive at higher climate sensitivity estimates. Moreover, recent research has identified flaws in Lewis’ approach that explain why it incorrectly yields the lowest climate sensitivity estimates. In any case, even if the GWPF were correct, it wouldn’t disprove that most of the warming since 1950 is human-caused.</w:t>
      </w:r>
    </w:p>
    <w:p w14:paraId="21889438" w14:textId="77777777" w:rsidR="002F7282" w:rsidRDefault="002F7282" w:rsidP="002F7282">
      <w:r>
        <w:t>Curry’s other reference is to a single paper written by Zhou &amp; Tung at the University of Washington in 2013, which concluded that roughly half of the global surface warming over the past 32 or 50 years could be explained by ocean cycles (specifically, the Atlantic Multi-decadal Oscillation). Matt Ridley also recently referenced this paper in an error-riddled Wall Street Journal editorial (debunked here and here and here and here). However, as Schmidt points out,</w:t>
      </w:r>
    </w:p>
    <w:p w14:paraId="0FAAF406" w14:textId="77777777" w:rsidR="002F7282" w:rsidRDefault="002F7282" w:rsidP="002F7282">
      <w:pPr>
        <w:ind w:left="720"/>
      </w:pPr>
      <w:r>
        <w:t xml:space="preserve">Tung and Zhou assumed that all multi-decadal variability was associated with the Atlantic Multi-decadal Oscillation (AMO) and did not assess whether anthropogenic </w:t>
      </w:r>
      <w:proofErr w:type="spellStart"/>
      <w:r>
        <w:t>forcings</w:t>
      </w:r>
      <w:proofErr w:type="spellEnd"/>
      <w:r>
        <w:t xml:space="preserve"> could project onto this variability. It is circular reasoning to then use this paper to conclude that all multi-decadal variability is associated with the AMO.</w:t>
      </w:r>
    </w:p>
    <w:p w14:paraId="2C604F31" w14:textId="77777777" w:rsidR="002F7282" w:rsidRDefault="002F7282" w:rsidP="002F7282">
      <w:r>
        <w:t>Recent research led by Michael Mann has confirmed that the approach used by Tung and Zhou misidentifies external influences on the AMO as being part of its internal variability.</w:t>
      </w:r>
    </w:p>
    <w:p w14:paraId="05CAC972" w14:textId="77777777" w:rsidR="002F7282" w:rsidRDefault="002F7282" w:rsidP="002F7282">
      <w:r w:rsidRPr="008B6CCB">
        <w:rPr>
          <w:rStyle w:val="StyleUnderline"/>
          <w:highlight w:val="yellow"/>
        </w:rPr>
        <w:t>The problem with</w:t>
      </w:r>
      <w:r>
        <w:t xml:space="preserve"> relying on a single paper (aka “</w:t>
      </w:r>
      <w:r w:rsidRPr="002F7282">
        <w:rPr>
          <w:rStyle w:val="Emphasis"/>
          <w:highlight w:val="yellow"/>
        </w:rPr>
        <w:t>single study syndrome</w:t>
      </w:r>
      <w:r>
        <w:t xml:space="preserve">”) </w:t>
      </w:r>
      <w:r w:rsidRPr="008B6CCB">
        <w:rPr>
          <w:rStyle w:val="StyleUnderline"/>
          <w:highlight w:val="yellow"/>
        </w:rPr>
        <w:t>is that flawed studies sometimes get published</w:t>
      </w:r>
      <w:r>
        <w:t xml:space="preserve">. On the other hand, </w:t>
      </w:r>
      <w:r w:rsidRPr="008B6CCB">
        <w:rPr>
          <w:rStyle w:val="StyleUnderline"/>
          <w:highlight w:val="yellow"/>
        </w:rPr>
        <w:t xml:space="preserve">when many studies using multiple independent approaches arrive at similar results, </w:t>
      </w:r>
      <w:r w:rsidRPr="002F7282">
        <w:rPr>
          <w:rStyle w:val="Emphasis"/>
          <w:highlight w:val="yellow"/>
        </w:rPr>
        <w:t>they’re probably right</w:t>
      </w:r>
      <w:r w:rsidRPr="00952D9B">
        <w:rPr>
          <w:rStyle w:val="StyleUnderline"/>
        </w:rPr>
        <w:t>. Schmidt’s supporting evidence is far stronger than Curry’s</w:t>
      </w:r>
      <w:r>
        <w:t>.</w:t>
      </w:r>
    </w:p>
    <w:p w14:paraId="4F9EC832" w14:textId="77777777" w:rsidR="002F7282" w:rsidRDefault="002F7282" w:rsidP="002F7282">
      <w:r>
        <w:t xml:space="preserve">Thus </w:t>
      </w:r>
      <w:r w:rsidRPr="00952D9B">
        <w:rPr>
          <w:rStyle w:val="StyleUnderline"/>
        </w:rPr>
        <w:t xml:space="preserve">although Curry doesn’t understand why so few experts agree with her, </w:t>
      </w:r>
      <w:r w:rsidRPr="008B6CCB">
        <w:rPr>
          <w:rStyle w:val="StyleUnderline"/>
          <w:highlight w:val="yellow"/>
        </w:rPr>
        <w:t>it’s easy to see why</w:t>
      </w:r>
      <w:r w:rsidRPr="00952D9B">
        <w:rPr>
          <w:rStyle w:val="StyleUnderline"/>
        </w:rPr>
        <w:t xml:space="preserve"> 96–</w:t>
      </w:r>
      <w:r w:rsidRPr="008B6CCB">
        <w:rPr>
          <w:rStyle w:val="StyleUnderline"/>
          <w:highlight w:val="yellow"/>
        </w:rPr>
        <w:t xml:space="preserve">97% of climate scientists and their </w:t>
      </w:r>
      <w:r w:rsidRPr="008B6CCB">
        <w:rPr>
          <w:rStyle w:val="Emphasis"/>
          <w:highlight w:val="yellow"/>
        </w:rPr>
        <w:t>peer-reviewed research</w:t>
      </w:r>
      <w:r w:rsidRPr="008B6CCB">
        <w:rPr>
          <w:rStyle w:val="StyleUnderline"/>
          <w:highlight w:val="yellow"/>
        </w:rPr>
        <w:t xml:space="preserve"> agree that humans are the main cause of</w:t>
      </w:r>
      <w:r w:rsidRPr="00952D9B">
        <w:rPr>
          <w:rStyle w:val="StyleUnderline"/>
        </w:rPr>
        <w:t xml:space="preserve"> global </w:t>
      </w:r>
      <w:r w:rsidRPr="008B6CCB">
        <w:rPr>
          <w:rStyle w:val="StyleUnderline"/>
          <w:highlight w:val="yellow"/>
        </w:rPr>
        <w:t xml:space="preserve">warming. That’s what the scientific evidence </w:t>
      </w:r>
      <w:r w:rsidRPr="008B6CCB">
        <w:rPr>
          <w:rStyle w:val="Emphasis"/>
          <w:highlight w:val="yellow"/>
        </w:rPr>
        <w:t>overwhelmingly shows</w:t>
      </w:r>
      <w:r w:rsidRPr="008B6CCB">
        <w:rPr>
          <w:rStyle w:val="StyleUnderline"/>
          <w:highlight w:val="yellow"/>
        </w:rPr>
        <w:t>. While it’s possible to find</w:t>
      </w:r>
      <w:r w:rsidRPr="00952D9B">
        <w:rPr>
          <w:rStyle w:val="StyleUnderline"/>
        </w:rPr>
        <w:t xml:space="preserve"> one or two </w:t>
      </w:r>
      <w:r w:rsidRPr="008B6CCB">
        <w:rPr>
          <w:rStyle w:val="StyleUnderline"/>
          <w:highlight w:val="yellow"/>
        </w:rPr>
        <w:lastRenderedPageBreak/>
        <w:t>flawed papers arguing</w:t>
      </w:r>
      <w:r w:rsidRPr="00952D9B">
        <w:rPr>
          <w:rStyle w:val="StyleUnderline"/>
        </w:rPr>
        <w:t xml:space="preserve"> to </w:t>
      </w:r>
      <w:r w:rsidRPr="008B6CCB">
        <w:rPr>
          <w:rStyle w:val="StyleUnderline"/>
          <w:highlight w:val="yellow"/>
        </w:rPr>
        <w:t xml:space="preserve">the contrary, the </w:t>
      </w:r>
      <w:r w:rsidRPr="008B6CCB">
        <w:rPr>
          <w:rStyle w:val="Emphasis"/>
          <w:highlight w:val="yellow"/>
        </w:rPr>
        <w:t>balance of evidence</w:t>
      </w:r>
      <w:r w:rsidRPr="008B6CCB">
        <w:rPr>
          <w:rStyle w:val="StyleUnderline"/>
          <w:highlight w:val="yellow"/>
        </w:rPr>
        <w:t xml:space="preserve"> is tilted </w:t>
      </w:r>
      <w:r w:rsidRPr="008B6CCB">
        <w:rPr>
          <w:rStyle w:val="Emphasis"/>
          <w:highlight w:val="yellow"/>
        </w:rPr>
        <w:t>heavily</w:t>
      </w:r>
      <w:r w:rsidRPr="008B6CCB">
        <w:rPr>
          <w:rStyle w:val="StyleUnderline"/>
          <w:highlight w:val="yellow"/>
        </w:rPr>
        <w:t xml:space="preserve"> to the side of human-caused</w:t>
      </w:r>
      <w:r w:rsidRPr="00952D9B">
        <w:rPr>
          <w:rStyle w:val="StyleUnderline"/>
        </w:rPr>
        <w:t xml:space="preserve"> global </w:t>
      </w:r>
      <w:r w:rsidRPr="008B6CCB">
        <w:rPr>
          <w:rStyle w:val="StyleUnderline"/>
          <w:highlight w:val="yellow"/>
        </w:rPr>
        <w:t>warming</w:t>
      </w:r>
      <w:r>
        <w:t xml:space="preserve">. </w:t>
      </w:r>
    </w:p>
    <w:p w14:paraId="1972FF55" w14:textId="77777777" w:rsidR="002F7282" w:rsidRPr="00AC4675" w:rsidRDefault="002F7282" w:rsidP="002F7282">
      <w:r w:rsidRPr="008B6CCB">
        <w:rPr>
          <w:rStyle w:val="StyleUnderline"/>
          <w:highlight w:val="yellow"/>
        </w:rPr>
        <w:t>It’s</w:t>
      </w:r>
      <w:r w:rsidRPr="00952D9B">
        <w:rPr>
          <w:rStyle w:val="StyleUnderline"/>
        </w:rPr>
        <w:t xml:space="preserve"> about </w:t>
      </w:r>
      <w:r w:rsidRPr="008B6CCB">
        <w:rPr>
          <w:rStyle w:val="Emphasis"/>
          <w:highlight w:val="yellow"/>
        </w:rPr>
        <w:t>as settled as science gets</w:t>
      </w:r>
      <w:r>
        <w:t xml:space="preserve">. In fact, </w:t>
      </w:r>
      <w:r w:rsidRPr="008B6CCB">
        <w:rPr>
          <w:rStyle w:val="StyleUnderline"/>
          <w:highlight w:val="yellow"/>
        </w:rPr>
        <w:t>it’s</w:t>
      </w:r>
      <w:r w:rsidRPr="00952D9B">
        <w:rPr>
          <w:rStyle w:val="StyleUnderline"/>
        </w:rPr>
        <w:t xml:space="preserve"> about </w:t>
      </w:r>
      <w:r w:rsidRPr="008B6CCB">
        <w:rPr>
          <w:rStyle w:val="StyleUnderline"/>
          <w:highlight w:val="yellow"/>
        </w:rPr>
        <w:t xml:space="preserve">as settled as the fact that </w:t>
      </w:r>
      <w:r w:rsidRPr="008B6CCB">
        <w:rPr>
          <w:rStyle w:val="Emphasis"/>
          <w:highlight w:val="yellow"/>
        </w:rPr>
        <w:t>smoking causes cancer</w:t>
      </w:r>
      <w:r w:rsidRPr="00952D9B">
        <w:rPr>
          <w:rStyle w:val="StyleUnderline"/>
        </w:rPr>
        <w:t>,</w:t>
      </w:r>
      <w:r>
        <w:t xml:space="preserve"> chlorofluorocarbons cause ozone depletion, </w:t>
      </w:r>
      <w:r w:rsidRPr="00952D9B">
        <w:rPr>
          <w:rStyle w:val="StyleUnderline"/>
        </w:rPr>
        <w:t>sulfur dioxide causes acid rain, and DDT is toxic. Although the science is inconvenient for certain industries and the political think tanks they fund</w:t>
      </w:r>
      <w:r>
        <w:t xml:space="preserve"> (like the Marshall Institute and TPPF), </w:t>
      </w:r>
      <w:r w:rsidRPr="00952D9B">
        <w:rPr>
          <w:rStyle w:val="StyleUnderline"/>
        </w:rPr>
        <w:t>these effects all pose dangers to public health. Climate change perhaps most of all</w:t>
      </w:r>
      <w:r>
        <w:t>.</w:t>
      </w:r>
    </w:p>
    <w:p w14:paraId="42D275C6" w14:textId="77777777" w:rsidR="002F7282" w:rsidRDefault="002F7282" w:rsidP="00AC40D5"/>
    <w:p w14:paraId="12FE869F" w14:textId="77777777" w:rsidR="00FA5098" w:rsidRPr="00AC40D5" w:rsidRDefault="00FA5098" w:rsidP="00AC40D5"/>
    <w:p w14:paraId="58A76F90" w14:textId="65F0DB09" w:rsidR="00A21135" w:rsidRDefault="00931F9E" w:rsidP="00A21135">
      <w:pPr>
        <w:pStyle w:val="Heading2"/>
      </w:pPr>
      <w:r>
        <w:lastRenderedPageBreak/>
        <w:t xml:space="preserve">New </w:t>
      </w:r>
      <w:proofErr w:type="spellStart"/>
      <w:r w:rsidR="00A21135">
        <w:t>Neg</w:t>
      </w:r>
      <w:proofErr w:type="spellEnd"/>
      <w:r>
        <w:t xml:space="preserve"> Materials</w:t>
      </w:r>
    </w:p>
    <w:p w14:paraId="3C6D15D6" w14:textId="4C688BB0" w:rsidR="005A162F" w:rsidRDefault="005A162F" w:rsidP="005A162F">
      <w:pPr>
        <w:pStyle w:val="Heading3"/>
      </w:pPr>
      <w:r>
        <w:lastRenderedPageBreak/>
        <w:t>Impact Defense</w:t>
      </w:r>
    </w:p>
    <w:p w14:paraId="23B93C9D" w14:textId="77777777" w:rsidR="005A162F" w:rsidRDefault="005A162F" w:rsidP="005A162F">
      <w:pPr>
        <w:pStyle w:val="Heading4"/>
      </w:pPr>
      <w:r>
        <w:t xml:space="preserve">No impact for a </w:t>
      </w:r>
      <w:r w:rsidRPr="007F5791">
        <w:rPr>
          <w:u w:val="single"/>
        </w:rPr>
        <w:t>century</w:t>
      </w:r>
      <w:r>
        <w:t xml:space="preserve"> — IPCC agrees. </w:t>
      </w:r>
    </w:p>
    <w:p w14:paraId="145710B4" w14:textId="77777777" w:rsidR="005A162F" w:rsidRDefault="005A162F" w:rsidP="005A162F">
      <w:r w:rsidRPr="00056830">
        <w:rPr>
          <w:rStyle w:val="Style13ptBold"/>
        </w:rPr>
        <w:t>Ridley 15</w:t>
      </w:r>
      <w:r>
        <w:t xml:space="preserve"> — Matt Ridley, F</w:t>
      </w:r>
      <w:r w:rsidRPr="00240A47">
        <w:t xml:space="preserve">ellow of the Royal Society of Literature and of the Academy of Medical Sciences, </w:t>
      </w:r>
      <w:r>
        <w:t>Foreign Honorary M</w:t>
      </w:r>
      <w:r w:rsidRPr="00240A47">
        <w:t>ember of the American Academy of Arts and Sciences</w:t>
      </w:r>
      <w:r>
        <w:t xml:space="preserve">, </w:t>
      </w:r>
      <w:r w:rsidRPr="00240A47">
        <w:t>Conse</w:t>
      </w:r>
      <w:r>
        <w:t>rvative M</w:t>
      </w:r>
      <w:r w:rsidRPr="00240A47">
        <w:t>ember of the House of Lords</w:t>
      </w:r>
      <w:r>
        <w:t xml:space="preserve"> (UK), Author of several popular science books including </w:t>
      </w:r>
      <w:r w:rsidRPr="0001205E">
        <w:rPr>
          <w:i/>
        </w:rPr>
        <w:t>The Rational Optimist: How Prosperity Evolves</w:t>
      </w:r>
      <w:r>
        <w:t xml:space="preserve"> </w:t>
      </w:r>
      <w:r w:rsidRPr="0001205E">
        <w:t xml:space="preserve">and </w:t>
      </w:r>
      <w:r w:rsidRPr="0001205E">
        <w:rPr>
          <w:i/>
        </w:rPr>
        <w:t>The Evolution of Everything: How Ideas Emerge</w:t>
      </w:r>
      <w:r>
        <w:t xml:space="preserve">, former Science Editor at </w:t>
      </w:r>
      <w:r>
        <w:rPr>
          <w:i/>
        </w:rPr>
        <w:t xml:space="preserve">The </w:t>
      </w:r>
      <w:r w:rsidRPr="00AB2307">
        <w:rPr>
          <w:i/>
        </w:rPr>
        <w:t>Economist</w:t>
      </w:r>
      <w:r>
        <w:t>, former Visiting P</w:t>
      </w:r>
      <w:r w:rsidRPr="00832877">
        <w:t>rofessor at Cold Spring Harbor Laboratory in New York</w:t>
      </w:r>
      <w:r>
        <w:t xml:space="preserve">, </w:t>
      </w:r>
      <w:r w:rsidRPr="00AB2307">
        <w:t>holds</w:t>
      </w:r>
      <w:r>
        <w:t xml:space="preserve"> a </w:t>
      </w:r>
      <w:r w:rsidRPr="00AB2307">
        <w:t>D</w:t>
      </w:r>
      <w:r>
        <w:t>.</w:t>
      </w:r>
      <w:r w:rsidRPr="00AB2307">
        <w:t>Phil</w:t>
      </w:r>
      <w:r>
        <w:t>.</w:t>
      </w:r>
      <w:r w:rsidRPr="00AB2307">
        <w:t xml:space="preserve"> </w:t>
      </w:r>
      <w:r>
        <w:t xml:space="preserve">in Zoology from </w:t>
      </w:r>
      <w:proofErr w:type="spellStart"/>
      <w:r>
        <w:t>Magdalen</w:t>
      </w:r>
      <w:proofErr w:type="spellEnd"/>
      <w:r>
        <w:t xml:space="preserve"> College, Oxford, 2015 (“</w:t>
      </w:r>
      <w:r w:rsidRPr="002945D6">
        <w:t>Climate Change Will N</w:t>
      </w:r>
      <w:r>
        <w:t xml:space="preserve">ot Be Dangerous for a Long Time,” </w:t>
      </w:r>
      <w:r>
        <w:rPr>
          <w:i/>
        </w:rPr>
        <w:t>Scientific American</w:t>
      </w:r>
      <w:r>
        <w:t>, November 27</w:t>
      </w:r>
      <w:r w:rsidRPr="002945D6">
        <w:rPr>
          <w:vertAlign w:val="superscript"/>
        </w:rPr>
        <w:t>th</w:t>
      </w:r>
      <w:r>
        <w:t xml:space="preserve">, Available Online at </w:t>
      </w:r>
      <w:r w:rsidRPr="002945D6">
        <w:t>http://www.scientificamerican.com/article/climate-change-will-not-be-dangerous-for-a-long-time/</w:t>
      </w:r>
      <w:r>
        <w:t>, Accessed 07-17-2016)</w:t>
      </w:r>
    </w:p>
    <w:p w14:paraId="6B288FAC" w14:textId="77777777" w:rsidR="005A162F" w:rsidRDefault="005A162F" w:rsidP="005A162F">
      <w:r w:rsidRPr="007F5791">
        <w:rPr>
          <w:rStyle w:val="StyleUnderline"/>
        </w:rPr>
        <w:t xml:space="preserve">The </w:t>
      </w:r>
      <w:r w:rsidRPr="007F5791">
        <w:rPr>
          <w:rStyle w:val="StyleUnderline"/>
          <w:highlight w:val="yellow"/>
        </w:rPr>
        <w:t>climate change</w:t>
      </w:r>
      <w:r w:rsidRPr="007F5791">
        <w:rPr>
          <w:rStyle w:val="StyleUnderline"/>
        </w:rPr>
        <w:t xml:space="preserve"> debate has been polarized into a simple dichotomy. Either global warming is “real, man-made and dangerous,”</w:t>
      </w:r>
      <w:r w:rsidRPr="007F5791">
        <w:t xml:space="preserve"> as Pres. Barack Obama thinks, </w:t>
      </w:r>
      <w:r w:rsidRPr="007F5791">
        <w:rPr>
          <w:rStyle w:val="StyleUnderline"/>
        </w:rPr>
        <w:t>or it’s a “hoax,”</w:t>
      </w:r>
      <w:r w:rsidRPr="007F5791">
        <w:t xml:space="preserve"> as Oklahoma Sen. James Inhofe thinks. </w:t>
      </w:r>
      <w:r w:rsidRPr="007F5791">
        <w:rPr>
          <w:rStyle w:val="StyleUnderline"/>
        </w:rPr>
        <w:t xml:space="preserve">But there is a third possibility: that it </w:t>
      </w:r>
      <w:r w:rsidRPr="00D7127E">
        <w:rPr>
          <w:rStyle w:val="StyleUnderline"/>
          <w:highlight w:val="yellow"/>
        </w:rPr>
        <w:t xml:space="preserve">is real, man-made and </w:t>
      </w:r>
      <w:r w:rsidRPr="00D7127E">
        <w:rPr>
          <w:rStyle w:val="Emphasis"/>
          <w:highlight w:val="yellow"/>
        </w:rPr>
        <w:t>not dangerous, at least not for a long time</w:t>
      </w:r>
      <w:r>
        <w:t>.</w:t>
      </w:r>
    </w:p>
    <w:p w14:paraId="0E1CA1DD" w14:textId="77777777" w:rsidR="005A162F" w:rsidRDefault="005A162F" w:rsidP="005A162F">
      <w:r w:rsidRPr="00D7127E">
        <w:rPr>
          <w:rStyle w:val="StyleUnderline"/>
          <w:highlight w:val="yellow"/>
        </w:rPr>
        <w:t>This</w:t>
      </w:r>
      <w:r w:rsidRPr="005A162F">
        <w:rPr>
          <w:rStyle w:val="StyleUnderline"/>
        </w:rPr>
        <w:t xml:space="preserve"> “lukewarm” option </w:t>
      </w:r>
      <w:r w:rsidRPr="00D7127E">
        <w:rPr>
          <w:rStyle w:val="StyleUnderline"/>
          <w:highlight w:val="yellow"/>
        </w:rPr>
        <w:t xml:space="preserve">has been boosted by </w:t>
      </w:r>
      <w:r w:rsidRPr="00D7127E">
        <w:rPr>
          <w:rStyle w:val="Emphasis"/>
          <w:highlight w:val="yellow"/>
        </w:rPr>
        <w:t>recent climate research</w:t>
      </w:r>
      <w:r>
        <w:t xml:space="preserve">, and if it is right, current policies may do more harm than good. For example, the Food and Agriculture Organization of the United Nations and other bodies agree that the rush to grow biofuels, justified as a </w:t>
      </w:r>
      <w:proofErr w:type="spellStart"/>
      <w:r>
        <w:t>decarbonization</w:t>
      </w:r>
      <w:proofErr w:type="spellEnd"/>
      <w:r>
        <w:t xml:space="preserve"> measure, has raised food prices and contributed to rainforest destruction. Since 2013 aid agencies such as the U.S. Overseas Private Investment Corporation, the World Bank and the European Investment Bank have restricted funding for building fossil-fuel plants in Asia and Africa; that has slowed progress in bringing electricity to the one billion people who live without it and the four million who die each year from the effects of cooking over wood fires.</w:t>
      </w:r>
    </w:p>
    <w:p w14:paraId="7B7A4FCE" w14:textId="77777777" w:rsidR="005A162F" w:rsidRDefault="005A162F" w:rsidP="005A162F">
      <w:r w:rsidRPr="00D45E86">
        <w:rPr>
          <w:rStyle w:val="StyleUnderline"/>
        </w:rPr>
        <w:t>In 1990 the</w:t>
      </w:r>
      <w:r>
        <w:t xml:space="preserve"> Intergovernmental Panel on Climate Change (</w:t>
      </w:r>
      <w:r w:rsidRPr="00D45E86">
        <w:rPr>
          <w:rStyle w:val="StyleUnderline"/>
        </w:rPr>
        <w:t>IPCC</w:t>
      </w:r>
      <w:r>
        <w:t xml:space="preserve">) </w:t>
      </w:r>
      <w:r w:rsidRPr="00D45E86">
        <w:rPr>
          <w:rStyle w:val="StyleUnderline"/>
        </w:rPr>
        <w:t>was predicting that if emissions rose in a “business as usual” way, which they have done, then global average temperature would rise at the rate of about 0.3 degree Celsius per decade</w:t>
      </w:r>
      <w:r>
        <w:t xml:space="preserve"> (with an uncertainty range of 0.2 to 0.5 degree C per decade). </w:t>
      </w:r>
      <w:r w:rsidRPr="00D45E86">
        <w:rPr>
          <w:rStyle w:val="StyleUnderline"/>
        </w:rPr>
        <w:t>In the 25 years since, temperature has risen at about 0.1 to 0.2 degree C per decade</w:t>
      </w:r>
      <w:r>
        <w:t xml:space="preserve">, depending on whether surface or satellite data is used. </w:t>
      </w:r>
      <w:r w:rsidRPr="001A6206">
        <w:rPr>
          <w:rStyle w:val="StyleUnderline"/>
          <w:highlight w:val="yellow"/>
        </w:rPr>
        <w:t>The IPCC</w:t>
      </w:r>
      <w:r w:rsidRPr="00D45E86">
        <w:rPr>
          <w:rStyle w:val="StyleUnderline"/>
        </w:rPr>
        <w:t xml:space="preserve">, in its most recent assessment report, </w:t>
      </w:r>
      <w:r w:rsidRPr="001A6206">
        <w:rPr>
          <w:rStyle w:val="StyleUnderline"/>
          <w:highlight w:val="yellow"/>
        </w:rPr>
        <w:t>lowered its</w:t>
      </w:r>
      <w:r w:rsidRPr="00D45E86">
        <w:rPr>
          <w:rStyle w:val="StyleUnderline"/>
        </w:rPr>
        <w:t xml:space="preserve"> near-term </w:t>
      </w:r>
      <w:r w:rsidRPr="001A6206">
        <w:rPr>
          <w:rStyle w:val="StyleUnderline"/>
          <w:highlight w:val="yellow"/>
        </w:rPr>
        <w:t>forecast</w:t>
      </w:r>
      <w:r w:rsidRPr="00D45E86">
        <w:rPr>
          <w:rStyle w:val="StyleUnderline"/>
        </w:rPr>
        <w:t xml:space="preserve"> for the global mean surface temperature over the period </w:t>
      </w:r>
      <w:r w:rsidRPr="001A6206">
        <w:rPr>
          <w:rStyle w:val="StyleUnderline"/>
          <w:highlight w:val="yellow"/>
        </w:rPr>
        <w:t>2016 to 2035 to just</w:t>
      </w:r>
      <w:r w:rsidRPr="00D45E86">
        <w:rPr>
          <w:rStyle w:val="StyleUnderline"/>
        </w:rPr>
        <w:t xml:space="preserve"> 0.3 to 0.7 degree C above the 1986–2005 level. That is a warming of </w:t>
      </w:r>
      <w:r w:rsidRPr="007F5791">
        <w:rPr>
          <w:rStyle w:val="Emphasis"/>
          <w:highlight w:val="yellow"/>
        </w:rPr>
        <w:t>0.1 to 0.2 degree</w:t>
      </w:r>
      <w:r w:rsidRPr="007F5791">
        <w:rPr>
          <w:rStyle w:val="Emphasis"/>
        </w:rPr>
        <w:t xml:space="preserve"> C </w:t>
      </w:r>
      <w:r w:rsidRPr="007F5791">
        <w:rPr>
          <w:rStyle w:val="Emphasis"/>
          <w:highlight w:val="yellow"/>
        </w:rPr>
        <w:t>per decade</w:t>
      </w:r>
      <w:r w:rsidRPr="00D45E86">
        <w:rPr>
          <w:rStyle w:val="StyleUnderline"/>
        </w:rPr>
        <w:t xml:space="preserve">, </w:t>
      </w:r>
      <w:r w:rsidRPr="007F5791">
        <w:rPr>
          <w:rStyle w:val="StyleUnderline"/>
          <w:highlight w:val="yellow"/>
        </w:rPr>
        <w:t xml:space="preserve">in </w:t>
      </w:r>
      <w:r w:rsidRPr="007F5791">
        <w:rPr>
          <w:rStyle w:val="Emphasis"/>
          <w:highlight w:val="yellow"/>
        </w:rPr>
        <w:t>all scenarios</w:t>
      </w:r>
      <w:r w:rsidRPr="00D45E86">
        <w:rPr>
          <w:rStyle w:val="StyleUnderline"/>
        </w:rPr>
        <w:t>, including the high-emissions ones</w:t>
      </w:r>
      <w:r>
        <w:t>.</w:t>
      </w:r>
    </w:p>
    <w:p w14:paraId="1E549EB4" w14:textId="77777777" w:rsidR="005A162F" w:rsidRDefault="005A162F" w:rsidP="005A162F">
      <w:r>
        <w:t xml:space="preserve">At the same time, </w:t>
      </w:r>
      <w:r w:rsidRPr="00D7127E">
        <w:rPr>
          <w:rStyle w:val="StyleUnderline"/>
          <w:highlight w:val="yellow"/>
        </w:rPr>
        <w:t>new studies of climate sensitivity</w:t>
      </w:r>
      <w:r>
        <w:t>—the amount of warming expected for a doubling of carbon dioxide levels from 0.03 to 0.06 percent in the atmosphere—</w:t>
      </w:r>
      <w:r w:rsidRPr="00D45E86">
        <w:rPr>
          <w:rStyle w:val="StyleUnderline"/>
        </w:rPr>
        <w:t xml:space="preserve">have </w:t>
      </w:r>
      <w:r w:rsidRPr="00D7127E">
        <w:rPr>
          <w:rStyle w:val="StyleUnderline"/>
          <w:highlight w:val="yellow"/>
        </w:rPr>
        <w:t>suggest</w:t>
      </w:r>
      <w:r w:rsidRPr="00D45E86">
        <w:rPr>
          <w:rStyle w:val="StyleUnderline"/>
        </w:rPr>
        <w:t xml:space="preserve">ed that </w:t>
      </w:r>
      <w:r w:rsidRPr="00D7127E">
        <w:rPr>
          <w:rStyle w:val="StyleUnderline"/>
          <w:highlight w:val="yellow"/>
        </w:rPr>
        <w:t xml:space="preserve">most models are </w:t>
      </w:r>
      <w:r w:rsidRPr="00D7127E">
        <w:rPr>
          <w:rStyle w:val="Emphasis"/>
          <w:highlight w:val="yellow"/>
        </w:rPr>
        <w:t>too sensitive</w:t>
      </w:r>
      <w:r>
        <w:t xml:space="preserve">. The average sensitivity of the 108 model runs considered by the IPCC is 3.2 degrees C. As Pat </w:t>
      </w:r>
      <w:r w:rsidRPr="0052564F">
        <w:rPr>
          <w:rStyle w:val="StyleUnderline"/>
        </w:rPr>
        <w:t>Michaels</w:t>
      </w:r>
      <w:r>
        <w:t xml:space="preserve">, a climatologist and self-described global warming skeptic at the Cato Institute </w:t>
      </w:r>
      <w:r w:rsidRPr="0052564F">
        <w:rPr>
          <w:rStyle w:val="StyleUnderline"/>
        </w:rPr>
        <w:t>testified</w:t>
      </w:r>
      <w:r>
        <w:t xml:space="preserve"> to Congress in July, </w:t>
      </w:r>
      <w:r w:rsidRPr="0052564F">
        <w:rPr>
          <w:rStyle w:val="StyleUnderline"/>
        </w:rPr>
        <w:t>certain studies of sensitivity published since 2011 find an average sensitivity of 2 degrees C</w:t>
      </w:r>
      <w:r>
        <w:t>.</w:t>
      </w:r>
    </w:p>
    <w:p w14:paraId="2F592573" w14:textId="77777777" w:rsidR="005A162F" w:rsidRDefault="005A162F" w:rsidP="005A162F">
      <w:r w:rsidRPr="0052564F">
        <w:rPr>
          <w:rStyle w:val="StyleUnderline"/>
        </w:rPr>
        <w:t xml:space="preserve">Such </w:t>
      </w:r>
      <w:r w:rsidRPr="00AE7FE9">
        <w:rPr>
          <w:rStyle w:val="StyleUnderline"/>
          <w:highlight w:val="yellow"/>
        </w:rPr>
        <w:t xml:space="preserve">lower sensitivity does </w:t>
      </w:r>
      <w:r w:rsidRPr="001A6206">
        <w:rPr>
          <w:rStyle w:val="Emphasis"/>
          <w:highlight w:val="yellow"/>
        </w:rPr>
        <w:t>not</w:t>
      </w:r>
      <w:r w:rsidRPr="00AE7FE9">
        <w:rPr>
          <w:rStyle w:val="StyleUnderline"/>
          <w:highlight w:val="yellow"/>
        </w:rPr>
        <w:t xml:space="preserve"> contradict greenhouse-effect physics. The theory of dangerous climate change is based</w:t>
      </w:r>
      <w:r w:rsidRPr="0052564F">
        <w:rPr>
          <w:rStyle w:val="StyleUnderline"/>
        </w:rPr>
        <w:t xml:space="preserve"> not just on carbon dioxide warming but </w:t>
      </w:r>
      <w:r w:rsidRPr="00AE7FE9">
        <w:rPr>
          <w:rStyle w:val="StyleUnderline"/>
          <w:highlight w:val="yellow"/>
        </w:rPr>
        <w:t>on positive and negative feedback effects</w:t>
      </w:r>
      <w:r w:rsidRPr="0052564F">
        <w:rPr>
          <w:rStyle w:val="StyleUnderline"/>
        </w:rPr>
        <w:t xml:space="preserve"> from water vapor and phenomena such as clouds and airborne aerosols from coal burning. Doubling carbon dioxide levels, alone, should produce just over 1 degree C of warming. </w:t>
      </w:r>
      <w:r w:rsidRPr="00AE7FE9">
        <w:rPr>
          <w:rStyle w:val="StyleUnderline"/>
          <w:highlight w:val="yellow"/>
        </w:rPr>
        <w:t>These</w:t>
      </w:r>
      <w:r w:rsidRPr="0052564F">
        <w:rPr>
          <w:rStyle w:val="StyleUnderline"/>
        </w:rPr>
        <w:t xml:space="preserve"> feedback effects </w:t>
      </w:r>
      <w:r w:rsidRPr="00AE7FE9">
        <w:rPr>
          <w:rStyle w:val="StyleUnderline"/>
          <w:highlight w:val="yellow"/>
        </w:rPr>
        <w:t xml:space="preserve">have been </w:t>
      </w:r>
      <w:r w:rsidRPr="00AE7FE9">
        <w:rPr>
          <w:rStyle w:val="Emphasis"/>
          <w:highlight w:val="yellow"/>
        </w:rPr>
        <w:t>poorly</w:t>
      </w:r>
      <w:r w:rsidRPr="00AE7FE9">
        <w:rPr>
          <w:rStyle w:val="Emphasis"/>
        </w:rPr>
        <w:t xml:space="preserve"> estimated</w:t>
      </w:r>
      <w:r w:rsidRPr="00AE7FE9">
        <w:rPr>
          <w:rStyle w:val="StyleUnderline"/>
        </w:rPr>
        <w:t>,</w:t>
      </w:r>
      <w:r w:rsidRPr="0052564F">
        <w:rPr>
          <w:rStyle w:val="StyleUnderline"/>
        </w:rPr>
        <w:t xml:space="preserve"> and </w:t>
      </w:r>
      <w:r w:rsidRPr="0052564F">
        <w:rPr>
          <w:rStyle w:val="Emphasis"/>
        </w:rPr>
        <w:t xml:space="preserve">almost certainly </w:t>
      </w:r>
      <w:r w:rsidRPr="00AE7FE9">
        <w:rPr>
          <w:rStyle w:val="Emphasis"/>
          <w:highlight w:val="yellow"/>
        </w:rPr>
        <w:t>overestimated</w:t>
      </w:r>
      <w:r w:rsidRPr="0052564F">
        <w:rPr>
          <w:rStyle w:val="StyleUnderline"/>
        </w:rPr>
        <w:t xml:space="preserve">, </w:t>
      </w:r>
      <w:r w:rsidRPr="00AE7FE9">
        <w:rPr>
          <w:rStyle w:val="StyleUnderline"/>
          <w:highlight w:val="yellow"/>
        </w:rPr>
        <w:t>in</w:t>
      </w:r>
      <w:r w:rsidRPr="0052564F">
        <w:rPr>
          <w:rStyle w:val="StyleUnderline"/>
        </w:rPr>
        <w:t xml:space="preserve"> the </w:t>
      </w:r>
      <w:r w:rsidRPr="00AE7FE9">
        <w:rPr>
          <w:rStyle w:val="StyleUnderline"/>
          <w:highlight w:val="yellow"/>
        </w:rPr>
        <w:t>models</w:t>
      </w:r>
      <w:r>
        <w:t>.</w:t>
      </w:r>
    </w:p>
    <w:p w14:paraId="09FE8040" w14:textId="77777777" w:rsidR="005A162F" w:rsidRDefault="005A162F" w:rsidP="005A162F">
      <w:r w:rsidRPr="00AE7FE9">
        <w:rPr>
          <w:rStyle w:val="StyleUnderline"/>
          <w:highlight w:val="yellow"/>
        </w:rPr>
        <w:t>The</w:t>
      </w:r>
      <w:r w:rsidRPr="0052564F">
        <w:rPr>
          <w:rStyle w:val="StyleUnderline"/>
        </w:rPr>
        <w:t xml:space="preserve"> last </w:t>
      </w:r>
      <w:r w:rsidRPr="00AE7FE9">
        <w:rPr>
          <w:rStyle w:val="StyleUnderline"/>
          <w:highlight w:val="yellow"/>
        </w:rPr>
        <w:t>IPCC</w:t>
      </w:r>
      <w:r w:rsidRPr="0052564F">
        <w:rPr>
          <w:rStyle w:val="StyleUnderline"/>
        </w:rPr>
        <w:t xml:space="preserve"> report</w:t>
      </w:r>
      <w:r>
        <w:t xml:space="preserve"> also </w:t>
      </w:r>
      <w:r w:rsidRPr="00AE7FE9">
        <w:rPr>
          <w:rStyle w:val="StyleUnderline"/>
          <w:highlight w:val="yellow"/>
        </w:rPr>
        <w:t xml:space="preserve">included a table </w:t>
      </w:r>
      <w:r w:rsidRPr="00AE7FE9">
        <w:rPr>
          <w:rStyle w:val="Emphasis"/>
          <w:highlight w:val="yellow"/>
        </w:rPr>
        <w:t>debunking</w:t>
      </w:r>
      <w:r w:rsidRPr="00AE7FE9">
        <w:rPr>
          <w:rStyle w:val="StyleUnderline"/>
          <w:highlight w:val="yellow"/>
        </w:rPr>
        <w:t xml:space="preserve"> many</w:t>
      </w:r>
      <w:r w:rsidRPr="0052564F">
        <w:rPr>
          <w:rStyle w:val="StyleUnderline"/>
        </w:rPr>
        <w:t xml:space="preserve"> worries about </w:t>
      </w:r>
      <w:r w:rsidRPr="00AE7FE9">
        <w:rPr>
          <w:rStyle w:val="StyleUnderline"/>
          <w:highlight w:val="yellow"/>
        </w:rPr>
        <w:t>“tipping points”</w:t>
      </w:r>
      <w:r w:rsidRPr="0052564F">
        <w:rPr>
          <w:rStyle w:val="StyleUnderline"/>
        </w:rPr>
        <w:t xml:space="preserve"> to abrupt climate change</w:t>
      </w:r>
      <w:r>
        <w:t xml:space="preserve">. For example, </w:t>
      </w:r>
      <w:r w:rsidRPr="0052564F">
        <w:rPr>
          <w:rStyle w:val="StyleUnderline"/>
        </w:rPr>
        <w:t>it says a sudden methane release from the ocean, or a slowdown of the Gulf Stream, are “</w:t>
      </w:r>
      <w:r w:rsidRPr="0052564F">
        <w:rPr>
          <w:rStyle w:val="Emphasis"/>
        </w:rPr>
        <w:t>very unlikely</w:t>
      </w:r>
      <w:r w:rsidRPr="0052564F">
        <w:rPr>
          <w:rStyle w:val="StyleUnderline"/>
        </w:rPr>
        <w:t>” and that a collapse of the West Antarctic or Greenland ice sheets during this century is “</w:t>
      </w:r>
      <w:r w:rsidRPr="0052564F">
        <w:rPr>
          <w:rStyle w:val="Emphasis"/>
        </w:rPr>
        <w:t>exceptionally unlikely</w:t>
      </w:r>
      <w:r w:rsidRPr="0052564F">
        <w:rPr>
          <w:rStyle w:val="StyleUnderline"/>
        </w:rPr>
        <w:t>.”</w:t>
      </w:r>
    </w:p>
    <w:p w14:paraId="038AD811" w14:textId="77777777" w:rsidR="005A162F" w:rsidRDefault="005A162F" w:rsidP="005A162F">
      <w:r w:rsidRPr="00AE7FE9">
        <w:rPr>
          <w:rStyle w:val="StyleUnderline"/>
          <w:highlight w:val="yellow"/>
        </w:rPr>
        <w:lastRenderedPageBreak/>
        <w:t>If sensitivity is low and</w:t>
      </w:r>
      <w:r w:rsidRPr="005A162F">
        <w:rPr>
          <w:rStyle w:val="StyleUnderline"/>
        </w:rPr>
        <w:t xml:space="preserve"> climate </w:t>
      </w:r>
      <w:r w:rsidRPr="00AE7FE9">
        <w:rPr>
          <w:rStyle w:val="StyleUnderline"/>
          <w:highlight w:val="yellow"/>
        </w:rPr>
        <w:t>change continues at the same rate</w:t>
      </w:r>
      <w:r w:rsidRPr="0052564F">
        <w:rPr>
          <w:rStyle w:val="StyleUnderline"/>
        </w:rPr>
        <w:t xml:space="preserve"> as it has over the past 50 years, then </w:t>
      </w:r>
      <w:r w:rsidRPr="00AE7FE9">
        <w:rPr>
          <w:rStyle w:val="StyleUnderline"/>
          <w:highlight w:val="yellow"/>
        </w:rPr>
        <w:t>dangerous warming</w:t>
      </w:r>
      <w:r>
        <w:t>—usually defined as starting at 2 degrees C above preindustrial levels—</w:t>
      </w:r>
      <w:r w:rsidRPr="00AE7FE9">
        <w:rPr>
          <w:rStyle w:val="StyleUnderline"/>
          <w:highlight w:val="yellow"/>
        </w:rPr>
        <w:t>is</w:t>
      </w:r>
      <w:r w:rsidRPr="0052564F">
        <w:rPr>
          <w:rStyle w:val="StyleUnderline"/>
        </w:rPr>
        <w:t xml:space="preserve"> </w:t>
      </w:r>
      <w:r w:rsidRPr="0052200A">
        <w:rPr>
          <w:rStyle w:val="Emphasis"/>
        </w:rPr>
        <w:t xml:space="preserve">about </w:t>
      </w:r>
      <w:r w:rsidRPr="00AE7FE9">
        <w:rPr>
          <w:rStyle w:val="Emphasis"/>
          <w:highlight w:val="yellow"/>
        </w:rPr>
        <w:t>a century away</w:t>
      </w:r>
      <w:r w:rsidRPr="0052200A">
        <w:rPr>
          <w:rStyle w:val="StyleUnderline"/>
        </w:rPr>
        <w:t>. So we do not need to rush</w:t>
      </w:r>
      <w:r>
        <w:t xml:space="preserve"> into subsidizing inefficient and land-hungry technologies, such as wind and solar or risk depriving poor people access to the beneficial effects of cheap electricity via fossil fuels.</w:t>
      </w:r>
    </w:p>
    <w:p w14:paraId="3FEB9965" w14:textId="77777777" w:rsidR="005A162F" w:rsidRDefault="005A162F" w:rsidP="005A162F"/>
    <w:p w14:paraId="2C1AE727" w14:textId="77777777" w:rsidR="00B1756E" w:rsidRPr="002B66F1" w:rsidRDefault="00B1756E" w:rsidP="00B1756E">
      <w:pPr>
        <w:pStyle w:val="Heading4"/>
      </w:pPr>
      <w:r>
        <w:t xml:space="preserve">Climate change is </w:t>
      </w:r>
      <w:r w:rsidRPr="002B66F1">
        <w:rPr>
          <w:u w:val="single"/>
        </w:rPr>
        <w:t>not</w:t>
      </w:r>
      <w:r>
        <w:t xml:space="preserve"> catastrophic — their impacts </w:t>
      </w:r>
      <w:r>
        <w:rPr>
          <w:u w:val="single"/>
        </w:rPr>
        <w:t>exaggerate</w:t>
      </w:r>
      <w:r>
        <w:t xml:space="preserve">. </w:t>
      </w:r>
    </w:p>
    <w:p w14:paraId="1F229EF5" w14:textId="77777777" w:rsidR="00B1756E" w:rsidRPr="00AC4008" w:rsidRDefault="00B1756E" w:rsidP="00B1756E">
      <w:proofErr w:type="spellStart"/>
      <w:r w:rsidRPr="00AC4008">
        <w:rPr>
          <w:rStyle w:val="Style13ptBold"/>
        </w:rPr>
        <w:t>Tol</w:t>
      </w:r>
      <w:proofErr w:type="spellEnd"/>
      <w:r w:rsidRPr="00AC4008">
        <w:rPr>
          <w:rStyle w:val="Style13ptBold"/>
        </w:rPr>
        <w:t xml:space="preserve"> 14</w:t>
      </w:r>
      <w:r>
        <w:t xml:space="preserve"> — Richard </w:t>
      </w:r>
      <w:proofErr w:type="spellStart"/>
      <w:r>
        <w:t>Tol</w:t>
      </w:r>
      <w:proofErr w:type="spellEnd"/>
      <w:r>
        <w:t>, Professor of E</w:t>
      </w:r>
      <w:r w:rsidRPr="00985E05">
        <w:t>conomi</w:t>
      </w:r>
      <w:r>
        <w:t>cs at the University of Sussex, Professor of the Economics of Climate C</w:t>
      </w:r>
      <w:r w:rsidRPr="00985E05">
        <w:t>hange at th</w:t>
      </w:r>
      <w:r>
        <w:t xml:space="preserve">e </w:t>
      </w:r>
      <w:proofErr w:type="spellStart"/>
      <w:r>
        <w:t>Vrije</w:t>
      </w:r>
      <w:proofErr w:type="spellEnd"/>
      <w:r>
        <w:t xml:space="preserve"> </w:t>
      </w:r>
      <w:proofErr w:type="spellStart"/>
      <w:r>
        <w:t>Universiteit</w:t>
      </w:r>
      <w:proofErr w:type="spellEnd"/>
      <w:r>
        <w:t xml:space="preserve"> Amsterdam, Member of the Academia </w:t>
      </w:r>
      <w:proofErr w:type="spellStart"/>
      <w:r>
        <w:t>Europaea</w:t>
      </w:r>
      <w:proofErr w:type="spellEnd"/>
      <w:r>
        <w:t>—</w:t>
      </w:r>
      <w:r w:rsidRPr="00985E05">
        <w:t>a European non-governmental scientific association</w:t>
      </w:r>
      <w:r>
        <w:t>, served as Coordinating Lead A</w:t>
      </w:r>
      <w:r w:rsidRPr="007F23DC">
        <w:t xml:space="preserve">uthor for the IPCC </w:t>
      </w:r>
      <w:r w:rsidRPr="007F23DC">
        <w:rPr>
          <w:i/>
        </w:rPr>
        <w:t>Fifth Assessment Report Working Group II: Impacts, Adaptation and Vulnerability</w:t>
      </w:r>
      <w:r>
        <w:t>, holds a Ph.D. in Economics and an M.Sc. in Econometrics and Operations R</w:t>
      </w:r>
      <w:r w:rsidRPr="002030EC">
        <w:t xml:space="preserve">esearch </w:t>
      </w:r>
      <w:r>
        <w:t>from the</w:t>
      </w:r>
      <w:r w:rsidRPr="002030EC">
        <w:t xml:space="preserve"> VU University Amsterdam</w:t>
      </w:r>
      <w:r>
        <w:t>, 2014 (“</w:t>
      </w:r>
      <w:r w:rsidRPr="00AC4008">
        <w:t>Bogus prophecies of doom will not fix the climate</w:t>
      </w:r>
      <w:r>
        <w:t xml:space="preserve">,” </w:t>
      </w:r>
      <w:r>
        <w:rPr>
          <w:i/>
        </w:rPr>
        <w:t>Financial Times</w:t>
      </w:r>
      <w:r>
        <w:t>, March 31</w:t>
      </w:r>
      <w:r w:rsidRPr="00AC4008">
        <w:rPr>
          <w:vertAlign w:val="superscript"/>
        </w:rPr>
        <w:t>st</w:t>
      </w:r>
      <w:r>
        <w:t xml:space="preserve">, Available Online at </w:t>
      </w:r>
      <w:hyperlink r:id="rId36" w:history="1">
        <w:r w:rsidRPr="004F6413">
          <w:rPr>
            <w:rStyle w:val="Hyperlink"/>
          </w:rPr>
          <w:t>https://next.ft.com/content/e8d011fa-b8b5-11e3-835e-00144feabdc0</w:t>
        </w:r>
      </w:hyperlink>
      <w:r>
        <w:t>, Accessed 07-15-2016)</w:t>
      </w:r>
    </w:p>
    <w:p w14:paraId="0E38E40A" w14:textId="77777777" w:rsidR="00B1756E" w:rsidRDefault="00B1756E" w:rsidP="00B1756E">
      <w:r w:rsidRPr="005A162F">
        <w:rPr>
          <w:rStyle w:val="StyleUnderline"/>
          <w:highlight w:val="yellow"/>
        </w:rPr>
        <w:t>Humans are</w:t>
      </w:r>
      <w:r w:rsidRPr="00BC2814">
        <w:rPr>
          <w:rStyle w:val="StyleUnderline"/>
        </w:rPr>
        <w:t xml:space="preserve"> a </w:t>
      </w:r>
      <w:r w:rsidRPr="005A162F">
        <w:rPr>
          <w:rStyle w:val="Emphasis"/>
          <w:highlight w:val="yellow"/>
        </w:rPr>
        <w:t>tough and adaptable</w:t>
      </w:r>
      <w:r w:rsidRPr="00BC2814">
        <w:rPr>
          <w:rStyle w:val="StyleUnderline"/>
        </w:rPr>
        <w:t xml:space="preserve"> species. People live on the equator and in the Arctic, in the desert and in the rainforest. We survived the ice ages with primitive technologies. </w:t>
      </w:r>
      <w:r w:rsidRPr="005A162F">
        <w:rPr>
          <w:rStyle w:val="StyleUnderline"/>
          <w:highlight w:val="yellow"/>
        </w:rPr>
        <w:t>The idea that climate change poses an existential threat</w:t>
      </w:r>
      <w:r w:rsidRPr="00BC2814">
        <w:rPr>
          <w:rStyle w:val="StyleUnderline"/>
        </w:rPr>
        <w:t xml:space="preserve"> to humankind </w:t>
      </w:r>
      <w:r w:rsidRPr="005A162F">
        <w:rPr>
          <w:rStyle w:val="StyleUnderline"/>
          <w:highlight w:val="yellow"/>
        </w:rPr>
        <w:t xml:space="preserve">is </w:t>
      </w:r>
      <w:r w:rsidRPr="005A162F">
        <w:rPr>
          <w:rStyle w:val="Emphasis"/>
          <w:highlight w:val="yellow"/>
        </w:rPr>
        <w:t>laughable</w:t>
      </w:r>
      <w:r>
        <w:t>.</w:t>
      </w:r>
    </w:p>
    <w:p w14:paraId="37910E9A" w14:textId="77777777" w:rsidR="00B1756E" w:rsidRDefault="00B1756E" w:rsidP="00B1756E">
      <w:r w:rsidRPr="00BC2814">
        <w:rPr>
          <w:rStyle w:val="StyleUnderline"/>
        </w:rPr>
        <w:t>Climate change will have consequences</w:t>
      </w:r>
      <w:r>
        <w:t xml:space="preserve">, of course. Since different plants and animals thrive in different climates, it will affect natural ecosystems and agriculture. Warmer and wetter weather will advance the spread of tropical diseases. Seas will rise, putting pressure on all that lives on the coast. </w:t>
      </w:r>
      <w:r w:rsidRPr="00EE6464">
        <w:rPr>
          <w:rStyle w:val="StyleUnderline"/>
        </w:rPr>
        <w:t xml:space="preserve">These </w:t>
      </w:r>
      <w:r w:rsidRPr="005A162F">
        <w:rPr>
          <w:rStyle w:val="StyleUnderline"/>
          <w:highlight w:val="yellow"/>
        </w:rPr>
        <w:t>impacts sound alarming but</w:t>
      </w:r>
      <w:r w:rsidRPr="00EE6464">
        <w:rPr>
          <w:rStyle w:val="StyleUnderline"/>
        </w:rPr>
        <w:t xml:space="preserve"> they </w:t>
      </w:r>
      <w:r w:rsidRPr="005A162F">
        <w:rPr>
          <w:rStyle w:val="StyleUnderline"/>
          <w:highlight w:val="yellow"/>
        </w:rPr>
        <w:t xml:space="preserve">need to be </w:t>
      </w:r>
      <w:r w:rsidRPr="005A162F">
        <w:rPr>
          <w:rStyle w:val="Emphasis"/>
          <w:highlight w:val="yellow"/>
        </w:rPr>
        <w:t>put in perspective</w:t>
      </w:r>
      <w:r w:rsidRPr="00EE6464">
        <w:rPr>
          <w:rStyle w:val="StyleUnderline"/>
        </w:rPr>
        <w:t xml:space="preserve"> before we draw conclusions about policy</w:t>
      </w:r>
      <w:r>
        <w:t>.</w:t>
      </w:r>
    </w:p>
    <w:p w14:paraId="52EA01E9" w14:textId="77777777" w:rsidR="00B1756E" w:rsidRDefault="00B1756E" w:rsidP="00B1756E">
      <w:r w:rsidRPr="00643073">
        <w:rPr>
          <w:rStyle w:val="StyleUnderline"/>
          <w:highlight w:val="yellow"/>
        </w:rPr>
        <w:t>According to</w:t>
      </w:r>
      <w:r>
        <w:t xml:space="preserve"> Monday’s report by </w:t>
      </w:r>
      <w:r w:rsidRPr="00643073">
        <w:rPr>
          <w:rStyle w:val="StyleUnderline"/>
          <w:highlight w:val="yellow"/>
        </w:rPr>
        <w:t>the I</w:t>
      </w:r>
      <w:r>
        <w:t xml:space="preserve">ntergovernmental </w:t>
      </w:r>
      <w:r w:rsidRPr="00643073">
        <w:rPr>
          <w:rStyle w:val="StyleUnderline"/>
          <w:highlight w:val="yellow"/>
        </w:rPr>
        <w:t>P</w:t>
      </w:r>
      <w:r>
        <w:t xml:space="preserve">anel on </w:t>
      </w:r>
      <w:r w:rsidRPr="00643073">
        <w:rPr>
          <w:rStyle w:val="StyleUnderline"/>
          <w:highlight w:val="yellow"/>
        </w:rPr>
        <w:t>C</w:t>
      </w:r>
      <w:r>
        <w:t xml:space="preserve">limate </w:t>
      </w:r>
      <w:r w:rsidRPr="00643073">
        <w:rPr>
          <w:rStyle w:val="StyleUnderline"/>
          <w:highlight w:val="yellow"/>
        </w:rPr>
        <w:t>C</w:t>
      </w:r>
      <w:r>
        <w:t xml:space="preserve">hange, a further warming of 2C could cause losses equivalent to 0.2-2 per cent of world gross domestic product. On current trends, that level of warming would happen some time in the second half of the 21st century. In other words, </w:t>
      </w:r>
      <w:r w:rsidRPr="00643073">
        <w:rPr>
          <w:rStyle w:val="StyleUnderline"/>
          <w:highlight w:val="yellow"/>
        </w:rPr>
        <w:t>half a century of climate change is</w:t>
      </w:r>
      <w:r w:rsidRPr="00EE6464">
        <w:rPr>
          <w:rStyle w:val="StyleUnderline"/>
        </w:rPr>
        <w:t xml:space="preserve"> about </w:t>
      </w:r>
      <w:r w:rsidRPr="00643073">
        <w:rPr>
          <w:rStyle w:val="StyleUnderline"/>
          <w:highlight w:val="yellow"/>
        </w:rPr>
        <w:t>as bad as losing one year of</w:t>
      </w:r>
      <w:r w:rsidRPr="00643073">
        <w:rPr>
          <w:rStyle w:val="StyleUnderline"/>
        </w:rPr>
        <w:t xml:space="preserve"> economic </w:t>
      </w:r>
      <w:r w:rsidRPr="00643073">
        <w:rPr>
          <w:rStyle w:val="StyleUnderline"/>
          <w:highlight w:val="yellow"/>
        </w:rPr>
        <w:t>growth</w:t>
      </w:r>
      <w:r>
        <w:t>.</w:t>
      </w:r>
    </w:p>
    <w:p w14:paraId="76582AEC" w14:textId="77777777" w:rsidR="00B1756E" w:rsidRDefault="00B1756E" w:rsidP="00B1756E">
      <w:r>
        <w:t xml:space="preserve">Since the start of the crisis in the </w:t>
      </w:r>
      <w:proofErr w:type="spellStart"/>
      <w:r>
        <w:t>eurozone</w:t>
      </w:r>
      <w:proofErr w:type="spellEnd"/>
      <w:r>
        <w:t xml:space="preserve">, the income of the average Greek has fallen more than 20 per cent. </w:t>
      </w:r>
      <w:r w:rsidRPr="00643073">
        <w:rPr>
          <w:rStyle w:val="StyleUnderline"/>
          <w:highlight w:val="yellow"/>
        </w:rPr>
        <w:t>Climate change is not</w:t>
      </w:r>
      <w:r>
        <w:t xml:space="preserve">, then, </w:t>
      </w:r>
      <w:r w:rsidRPr="00643073">
        <w:rPr>
          <w:rStyle w:val="StyleUnderline"/>
          <w:highlight w:val="yellow"/>
        </w:rPr>
        <w:t>the biggest problem facing humankind</w:t>
      </w:r>
      <w:r w:rsidRPr="00EE6464">
        <w:rPr>
          <w:rStyle w:val="StyleUnderline"/>
        </w:rPr>
        <w:t>. It is not even its biggest environmental problem. The W</w:t>
      </w:r>
      <w:r>
        <w:t xml:space="preserve">orld </w:t>
      </w:r>
      <w:r w:rsidRPr="00EE6464">
        <w:rPr>
          <w:rStyle w:val="StyleUnderline"/>
        </w:rPr>
        <w:t>H</w:t>
      </w:r>
      <w:r>
        <w:t xml:space="preserve">ealth </w:t>
      </w:r>
      <w:proofErr w:type="spellStart"/>
      <w:r w:rsidRPr="00EE6464">
        <w:rPr>
          <w:rStyle w:val="StyleUnderline"/>
        </w:rPr>
        <w:t>O</w:t>
      </w:r>
      <w:r>
        <w:t>rganisation</w:t>
      </w:r>
      <w:proofErr w:type="spellEnd"/>
      <w:r>
        <w:t xml:space="preserve"> </w:t>
      </w:r>
      <w:r>
        <w:rPr>
          <w:rStyle w:val="StyleUnderline"/>
        </w:rPr>
        <w:t xml:space="preserve">estimates that about </w:t>
      </w:r>
      <w:r w:rsidRPr="002B66F1">
        <w:rPr>
          <w:rStyle w:val="StyleUnderline"/>
          <w:highlight w:val="yellow"/>
        </w:rPr>
        <w:t>7</w:t>
      </w:r>
      <w:r>
        <w:rPr>
          <w:rStyle w:val="StyleUnderline"/>
        </w:rPr>
        <w:t>m [</w:t>
      </w:r>
      <w:r w:rsidRPr="002B66F1">
        <w:rPr>
          <w:rStyle w:val="StyleUnderline"/>
          <w:highlight w:val="yellow"/>
        </w:rPr>
        <w:t>million</w:t>
      </w:r>
      <w:r>
        <w:rPr>
          <w:rStyle w:val="StyleUnderline"/>
        </w:rPr>
        <w:t>]</w:t>
      </w:r>
      <w:r w:rsidRPr="00EE6464">
        <w:rPr>
          <w:rStyle w:val="StyleUnderline"/>
        </w:rPr>
        <w:t xml:space="preserve"> </w:t>
      </w:r>
      <w:r w:rsidRPr="002B66F1">
        <w:rPr>
          <w:rStyle w:val="StyleUnderline"/>
          <w:highlight w:val="yellow"/>
        </w:rPr>
        <w:t>people are</w:t>
      </w:r>
      <w:r w:rsidRPr="00EE6464">
        <w:rPr>
          <w:rStyle w:val="StyleUnderline"/>
        </w:rPr>
        <w:t xml:space="preserve"> now </w:t>
      </w:r>
      <w:r w:rsidRPr="002B66F1">
        <w:rPr>
          <w:rStyle w:val="StyleUnderline"/>
          <w:highlight w:val="yellow"/>
        </w:rPr>
        <w:t xml:space="preserve">dying each year as a result of air pollution. Even on the most pessimistic estimates, climate change is not expected to cause loss of life on that scale </w:t>
      </w:r>
      <w:r w:rsidRPr="002B66F1">
        <w:rPr>
          <w:rStyle w:val="Emphasis"/>
          <w:highlight w:val="yellow"/>
        </w:rPr>
        <w:t>for another 100 years</w:t>
      </w:r>
      <w:r>
        <w:t>.</w:t>
      </w:r>
    </w:p>
    <w:p w14:paraId="7F34EAA6" w14:textId="77777777" w:rsidR="00B1756E" w:rsidRDefault="00B1756E" w:rsidP="005A162F"/>
    <w:p w14:paraId="476E6315" w14:textId="4B7167AF" w:rsidR="00B1756E" w:rsidRDefault="007D669B" w:rsidP="00B1756E">
      <w:pPr>
        <w:pStyle w:val="Heading4"/>
      </w:pPr>
      <w:r>
        <w:t xml:space="preserve">No catastrophic impact — they </w:t>
      </w:r>
      <w:r w:rsidRPr="007D669B">
        <w:rPr>
          <w:u w:val="single"/>
        </w:rPr>
        <w:t>overestimate</w:t>
      </w:r>
      <w:r>
        <w:t xml:space="preserve"> the predictive power of models. </w:t>
      </w:r>
    </w:p>
    <w:p w14:paraId="70DBEA1A" w14:textId="77777777" w:rsidR="00B1756E" w:rsidRDefault="00B1756E" w:rsidP="00B1756E">
      <w:r w:rsidRPr="00056830">
        <w:rPr>
          <w:rStyle w:val="Style13ptBold"/>
        </w:rPr>
        <w:t>Ridley 15</w:t>
      </w:r>
      <w:r>
        <w:t xml:space="preserve"> — Matt Ridley, F</w:t>
      </w:r>
      <w:r w:rsidRPr="00240A47">
        <w:t xml:space="preserve">ellow of the Royal Society of Literature and of the Academy of Medical Sciences, </w:t>
      </w:r>
      <w:r>
        <w:t>Foreign Honorary M</w:t>
      </w:r>
      <w:r w:rsidRPr="00240A47">
        <w:t>ember of the American Academy of Arts and Sciences</w:t>
      </w:r>
      <w:r>
        <w:t xml:space="preserve">, </w:t>
      </w:r>
      <w:r w:rsidRPr="00240A47">
        <w:t>Conse</w:t>
      </w:r>
      <w:r>
        <w:t>rvative M</w:t>
      </w:r>
      <w:r w:rsidRPr="00240A47">
        <w:t>ember of the House of Lords</w:t>
      </w:r>
      <w:r>
        <w:t xml:space="preserve"> (UK), Author of several popular science books including </w:t>
      </w:r>
      <w:r w:rsidRPr="0001205E">
        <w:rPr>
          <w:i/>
        </w:rPr>
        <w:t>The Rational Optimist: How Prosperity Evolves</w:t>
      </w:r>
      <w:r>
        <w:t xml:space="preserve"> </w:t>
      </w:r>
      <w:r w:rsidRPr="0001205E">
        <w:t xml:space="preserve">and </w:t>
      </w:r>
      <w:r w:rsidRPr="0001205E">
        <w:rPr>
          <w:i/>
        </w:rPr>
        <w:t>The Evolution of Everything: How Ideas Emerge</w:t>
      </w:r>
      <w:r>
        <w:t xml:space="preserve">, former Science Editor at </w:t>
      </w:r>
      <w:r>
        <w:rPr>
          <w:i/>
        </w:rPr>
        <w:t xml:space="preserve">The </w:t>
      </w:r>
      <w:r w:rsidRPr="00AB2307">
        <w:rPr>
          <w:i/>
        </w:rPr>
        <w:t>Economist</w:t>
      </w:r>
      <w:r>
        <w:t>, former Visiting P</w:t>
      </w:r>
      <w:r w:rsidRPr="00832877">
        <w:t>rofessor at Cold Spring Harbor Laboratory in New York</w:t>
      </w:r>
      <w:r>
        <w:t xml:space="preserve">, </w:t>
      </w:r>
      <w:r w:rsidRPr="00AB2307">
        <w:t>holds</w:t>
      </w:r>
      <w:r>
        <w:t xml:space="preserve"> a </w:t>
      </w:r>
      <w:r w:rsidRPr="00AB2307">
        <w:t>D</w:t>
      </w:r>
      <w:r>
        <w:t>.</w:t>
      </w:r>
      <w:r w:rsidRPr="00AB2307">
        <w:t>Phil</w:t>
      </w:r>
      <w:r>
        <w:t>.</w:t>
      </w:r>
      <w:r w:rsidRPr="00AB2307">
        <w:t xml:space="preserve"> </w:t>
      </w:r>
      <w:r>
        <w:t xml:space="preserve">in Zoology from </w:t>
      </w:r>
      <w:proofErr w:type="spellStart"/>
      <w:r>
        <w:t>Magdalen</w:t>
      </w:r>
      <w:proofErr w:type="spellEnd"/>
      <w:r>
        <w:t xml:space="preserve"> College, Oxford, 2015 (“My Life As A Climate </w:t>
      </w:r>
      <w:proofErr w:type="spellStart"/>
      <w:r>
        <w:t>Lukewarmer</w:t>
      </w:r>
      <w:proofErr w:type="spellEnd"/>
      <w:r>
        <w:t xml:space="preserve">,” </w:t>
      </w:r>
      <w:r>
        <w:rPr>
          <w:i/>
        </w:rPr>
        <w:t>Times</w:t>
      </w:r>
      <w:r>
        <w:t xml:space="preserve"> (UK), January 19</w:t>
      </w:r>
      <w:r w:rsidRPr="00056830">
        <w:rPr>
          <w:vertAlign w:val="superscript"/>
        </w:rPr>
        <w:t>th</w:t>
      </w:r>
      <w:r>
        <w:t xml:space="preserve">, Available Online at </w:t>
      </w:r>
      <w:hyperlink r:id="rId37" w:history="1">
        <w:r w:rsidRPr="004F6413">
          <w:rPr>
            <w:rStyle w:val="Hyperlink"/>
          </w:rPr>
          <w:t>http://www.rationaloptimist.com/blog/my-life-as-a-climate-lukewarmer.aspx</w:t>
        </w:r>
      </w:hyperlink>
      <w:r>
        <w:t>, Accessed 07-16-2016)</w:t>
      </w:r>
    </w:p>
    <w:p w14:paraId="3FB0E09B" w14:textId="77777777" w:rsidR="00B1756E" w:rsidRDefault="00B1756E" w:rsidP="00B1756E">
      <w:r>
        <w:t xml:space="preserve">I was not always a </w:t>
      </w:r>
      <w:proofErr w:type="spellStart"/>
      <w:r>
        <w:t>lukewarmer</w:t>
      </w:r>
      <w:proofErr w:type="spellEnd"/>
      <w:r>
        <w:t xml:space="preserve">. </w:t>
      </w:r>
      <w:r w:rsidRPr="0097296D">
        <w:rPr>
          <w:rStyle w:val="StyleUnderline"/>
        </w:rPr>
        <w:t>When I first started writing about the threat of global warming more than 26 years ago</w:t>
      </w:r>
      <w:r>
        <w:t xml:space="preserve">, as science editor of The Economist, </w:t>
      </w:r>
      <w:r w:rsidRPr="0097296D">
        <w:rPr>
          <w:rStyle w:val="StyleUnderline"/>
        </w:rPr>
        <w:t>I thought it was a genuinely dangerous threat</w:t>
      </w:r>
      <w:r>
        <w:t xml:space="preserve">. Like, for instance, Margaret Thatcher, </w:t>
      </w:r>
      <w:r w:rsidRPr="0097296D">
        <w:rPr>
          <w:rStyle w:val="StyleUnderline"/>
        </w:rPr>
        <w:t>I accepted the predictions being made at the time that we would see warming of a third or a half a degree</w:t>
      </w:r>
      <w:r>
        <w:t xml:space="preserve"> (Centigrade) </w:t>
      </w:r>
      <w:r w:rsidRPr="0097296D">
        <w:rPr>
          <w:rStyle w:val="StyleUnderline"/>
        </w:rPr>
        <w:t>a decade, perhaps more, and that this would have devastating consequences</w:t>
      </w:r>
      <w:r>
        <w:t>.</w:t>
      </w:r>
    </w:p>
    <w:p w14:paraId="7FA56934" w14:textId="77777777" w:rsidR="00B1756E" w:rsidRDefault="00B1756E" w:rsidP="00B1756E">
      <w:r w:rsidRPr="0097296D">
        <w:rPr>
          <w:rStyle w:val="StyleUnderline"/>
        </w:rPr>
        <w:t>Gradually</w:t>
      </w:r>
      <w:r>
        <w:t xml:space="preserve">, however, </w:t>
      </w:r>
      <w:r w:rsidRPr="0097296D">
        <w:rPr>
          <w:rStyle w:val="StyleUnderline"/>
        </w:rPr>
        <w:t xml:space="preserve">I changed my mind. The failure of the atmosphere to warm anywhere near as rapidly as predicted was a big reason: there has been less than </w:t>
      </w:r>
      <w:r w:rsidRPr="0097296D">
        <w:rPr>
          <w:rStyle w:val="StyleUnderline"/>
        </w:rPr>
        <w:lastRenderedPageBreak/>
        <w:t xml:space="preserve">half a degree of global </w:t>
      </w:r>
      <w:r w:rsidRPr="00AB6693">
        <w:rPr>
          <w:rStyle w:val="StyleUnderline"/>
          <w:highlight w:val="yellow"/>
        </w:rPr>
        <w:t>warming</w:t>
      </w:r>
      <w:r w:rsidRPr="0097296D">
        <w:rPr>
          <w:rStyle w:val="StyleUnderline"/>
        </w:rPr>
        <w:t xml:space="preserve"> in four decades — and it </w:t>
      </w:r>
      <w:r w:rsidRPr="00AB6693">
        <w:rPr>
          <w:rStyle w:val="StyleUnderline"/>
          <w:highlight w:val="yellow"/>
        </w:rPr>
        <w:t xml:space="preserve">has </w:t>
      </w:r>
      <w:r w:rsidRPr="00AB6693">
        <w:rPr>
          <w:rStyle w:val="Emphasis"/>
          <w:highlight w:val="yellow"/>
        </w:rPr>
        <w:t>slowed down</w:t>
      </w:r>
      <w:r w:rsidRPr="00AB6693">
        <w:rPr>
          <w:rStyle w:val="StyleUnderline"/>
          <w:highlight w:val="yellow"/>
        </w:rPr>
        <w:t>, not speeded up</w:t>
      </w:r>
      <w:r w:rsidRPr="0097296D">
        <w:rPr>
          <w:rStyle w:val="StyleUnderline"/>
        </w:rPr>
        <w:t xml:space="preserve">. Increases in malaria, refugees, </w:t>
      </w:r>
      <w:proofErr w:type="spellStart"/>
      <w:r w:rsidRPr="0097296D">
        <w:rPr>
          <w:rStyle w:val="StyleUnderline"/>
        </w:rPr>
        <w:t>heatwaves</w:t>
      </w:r>
      <w:proofErr w:type="spellEnd"/>
      <w:r w:rsidRPr="0097296D">
        <w:rPr>
          <w:rStyle w:val="StyleUnderline"/>
        </w:rPr>
        <w:t xml:space="preserve">, storms, droughts and floods have not </w:t>
      </w:r>
      <w:proofErr w:type="spellStart"/>
      <w:r w:rsidRPr="0097296D">
        <w:rPr>
          <w:rStyle w:val="StyleUnderline"/>
        </w:rPr>
        <w:t>materialised</w:t>
      </w:r>
      <w:proofErr w:type="spellEnd"/>
      <w:r w:rsidRPr="0097296D">
        <w:rPr>
          <w:rStyle w:val="StyleUnderline"/>
        </w:rPr>
        <w:t xml:space="preserve"> to anything like the predicted extent, if at all. Sea level has risen but at a very slow rate — about a foot per century</w:t>
      </w:r>
      <w:r>
        <w:t>.</w:t>
      </w:r>
    </w:p>
    <w:p w14:paraId="07C1FA5D" w14:textId="77777777" w:rsidR="00B1756E" w:rsidRDefault="00B1756E" w:rsidP="00B1756E">
      <w:r>
        <w:t xml:space="preserve">Also, I soon </w:t>
      </w:r>
      <w:proofErr w:type="spellStart"/>
      <w:r>
        <w:t>realised</w:t>
      </w:r>
      <w:proofErr w:type="spellEnd"/>
      <w:r>
        <w:t xml:space="preserve"> that </w:t>
      </w:r>
      <w:r w:rsidRPr="00595F5B">
        <w:rPr>
          <w:rStyle w:val="StyleUnderline"/>
        </w:rPr>
        <w:t xml:space="preserve">all the mathematical </w:t>
      </w:r>
      <w:r w:rsidRPr="00FD52CE">
        <w:rPr>
          <w:rStyle w:val="StyleUnderline"/>
          <w:highlight w:val="yellow"/>
        </w:rPr>
        <w:t xml:space="preserve">models predicting rapid warming assume </w:t>
      </w:r>
      <w:r w:rsidRPr="00FD52CE">
        <w:rPr>
          <w:rStyle w:val="Emphasis"/>
          <w:highlight w:val="yellow"/>
        </w:rPr>
        <w:t>big amplifying feedbacks</w:t>
      </w:r>
      <w:r w:rsidRPr="00595F5B">
        <w:rPr>
          <w:rStyle w:val="StyleUnderline"/>
        </w:rPr>
        <w:t xml:space="preserve"> in the atmosphere, mainly from water </w:t>
      </w:r>
      <w:proofErr w:type="spellStart"/>
      <w:r w:rsidRPr="00595F5B">
        <w:rPr>
          <w:rStyle w:val="StyleUnderline"/>
        </w:rPr>
        <w:t>vapour</w:t>
      </w:r>
      <w:proofErr w:type="spellEnd"/>
      <w:r w:rsidRPr="00595F5B">
        <w:rPr>
          <w:rStyle w:val="StyleUnderline"/>
        </w:rPr>
        <w:t xml:space="preserve">; carbon dioxide is merely the primer, responsible for about a third of the predicted warming. When this penny dropped, so did my confidence in predictions of future alarm: </w:t>
      </w:r>
      <w:r w:rsidRPr="003E68A3">
        <w:rPr>
          <w:rStyle w:val="StyleUnderline"/>
          <w:highlight w:val="yellow"/>
        </w:rPr>
        <w:t xml:space="preserve">the amplifiers are </w:t>
      </w:r>
      <w:r w:rsidRPr="003E68A3">
        <w:rPr>
          <w:rStyle w:val="Emphasis"/>
          <w:highlight w:val="yellow"/>
        </w:rPr>
        <w:t>highly uncertain</w:t>
      </w:r>
      <w:r>
        <w:t>.</w:t>
      </w:r>
    </w:p>
    <w:p w14:paraId="37AE68AC" w14:textId="77777777" w:rsidR="00B1756E" w:rsidRDefault="00B1756E" w:rsidP="00B1756E">
      <w:r w:rsidRPr="00595F5B">
        <w:rPr>
          <w:rStyle w:val="StyleUnderline"/>
        </w:rPr>
        <w:t xml:space="preserve">Another thing that gave me pause was that </w:t>
      </w:r>
      <w:r w:rsidRPr="003E68A3">
        <w:rPr>
          <w:rStyle w:val="StyleUnderline"/>
          <w:highlight w:val="yellow"/>
        </w:rPr>
        <w:t>I</w:t>
      </w:r>
      <w:r w:rsidRPr="00595F5B">
        <w:rPr>
          <w:rStyle w:val="StyleUnderline"/>
        </w:rPr>
        <w:t xml:space="preserve"> went back and </w:t>
      </w:r>
      <w:r w:rsidRPr="003E68A3">
        <w:rPr>
          <w:rStyle w:val="StyleUnderline"/>
          <w:highlight w:val="yellow"/>
        </w:rPr>
        <w:t>looked at</w:t>
      </w:r>
      <w:r w:rsidRPr="00595F5B">
        <w:rPr>
          <w:rStyle w:val="StyleUnderline"/>
        </w:rPr>
        <w:t xml:space="preserve"> the history of </w:t>
      </w:r>
      <w:r w:rsidRPr="003E68A3">
        <w:rPr>
          <w:rStyle w:val="StyleUnderline"/>
          <w:highlight w:val="yellow"/>
        </w:rPr>
        <w:t>past predictions of ecological apocalypse</w:t>
      </w:r>
      <w:r w:rsidRPr="00595F5B">
        <w:rPr>
          <w:rStyle w:val="StyleUnderline"/>
        </w:rPr>
        <w:t xml:space="preserve"> from my youth – population explosion, oil exhaustion, elephant extinction, rainforest loss, acid rain, the ozone layer, desertification, nuclear winter, the running out of resources, pandemics, falling sperm counts, cancerous pesticide pollution and so forth. </w:t>
      </w:r>
      <w:r w:rsidRPr="003E68A3">
        <w:rPr>
          <w:rStyle w:val="StyleUnderline"/>
          <w:highlight w:val="yellow"/>
        </w:rPr>
        <w:t xml:space="preserve">There was a </w:t>
      </w:r>
      <w:r w:rsidRPr="003E68A3">
        <w:rPr>
          <w:rStyle w:val="Emphasis"/>
          <w:highlight w:val="yellow"/>
        </w:rPr>
        <w:t>consistent pattern of exaggeration</w:t>
      </w:r>
      <w:r>
        <w:t xml:space="preserve">, followed by damp squibs: </w:t>
      </w:r>
      <w:r w:rsidRPr="003E68A3">
        <w:rPr>
          <w:rStyle w:val="StyleUnderline"/>
          <w:highlight w:val="yellow"/>
        </w:rPr>
        <w:t xml:space="preserve">in </w:t>
      </w:r>
      <w:r w:rsidRPr="003E68A3">
        <w:rPr>
          <w:rStyle w:val="Emphasis"/>
          <w:highlight w:val="yellow"/>
        </w:rPr>
        <w:t>not a single case</w:t>
      </w:r>
      <w:r w:rsidRPr="003E68A3">
        <w:rPr>
          <w:rStyle w:val="StyleUnderline"/>
          <w:highlight w:val="yellow"/>
        </w:rPr>
        <w:t xml:space="preserve"> was the problem as bad as had been widely predicted</w:t>
      </w:r>
      <w:r w:rsidRPr="00595F5B">
        <w:rPr>
          <w:rStyle w:val="StyleUnderline"/>
        </w:rPr>
        <w:t xml:space="preserve"> by leading scientists. That does not make every new prediction of apocalypse necessarily wrong,</w:t>
      </w:r>
      <w:r>
        <w:t xml:space="preserve"> of course, </w:t>
      </w:r>
      <w:r w:rsidRPr="00595F5B">
        <w:rPr>
          <w:rStyle w:val="StyleUnderline"/>
        </w:rPr>
        <w:t xml:space="preserve">but it should encourage </w:t>
      </w:r>
      <w:proofErr w:type="spellStart"/>
      <w:r w:rsidRPr="00595F5B">
        <w:rPr>
          <w:rStyle w:val="StyleUnderline"/>
        </w:rPr>
        <w:t>scepticism</w:t>
      </w:r>
      <w:proofErr w:type="spellEnd"/>
      <w:r>
        <w:t>.</w:t>
      </w:r>
    </w:p>
    <w:p w14:paraId="38F272BD" w14:textId="77777777" w:rsidR="00B1756E" w:rsidRDefault="00B1756E" w:rsidP="00B1756E">
      <w:r>
        <w:t>What sealed my apostasy from climate alarm was the extraordinary history of the famous “hockey stick” graph, which purported to show that today’s temperatures were higher and changing faster than at any time in the past thousand years. That graph genuinely shocked me when I first saw it and, briefly in the early 2000s, it persuaded me to abandon my growing doubts about dangerous climate change and return to the “alarmed” camp.</w:t>
      </w:r>
    </w:p>
    <w:p w14:paraId="482897D9" w14:textId="77777777" w:rsidR="00B1756E" w:rsidRDefault="00B1756E" w:rsidP="00B1756E">
      <w:r>
        <w:t xml:space="preserve">Then I began to read the work of two Canadian researchers, Steve McIntyre and Ross </w:t>
      </w:r>
      <w:proofErr w:type="spellStart"/>
      <w:r>
        <w:t>McKitrick</w:t>
      </w:r>
      <w:proofErr w:type="spellEnd"/>
      <w:r>
        <w:t>. They and others have shown, as confirmed by the National Academy of Sciences in the United States, that the hockey stick graph, and others like it, are heavily reliant on dubious sets of tree rings and use inappropriate statistical filters that exaggerate any 20th-century upturns.</w:t>
      </w:r>
    </w:p>
    <w:p w14:paraId="58563BD8" w14:textId="77777777" w:rsidR="00B1756E" w:rsidRDefault="00B1756E" w:rsidP="00B1756E">
      <w:r>
        <w:t xml:space="preserve">What shocked me more was the scientific establishment’s reaction to this: it tried to pretend that nothing was wrong. And then a flood of emails was leaked in 2009 showing some climate scientists apparently scheming to withhold data, prevent papers being published, get journal editors sacked and evade freedom-of-information requests, much as </w:t>
      </w:r>
      <w:proofErr w:type="spellStart"/>
      <w:r>
        <w:t>sceptics</w:t>
      </w:r>
      <w:proofErr w:type="spellEnd"/>
      <w:r>
        <w:t xml:space="preserve"> had been alleging. That was when I began to re-examine everything I had been told about climate change and, </w:t>
      </w:r>
      <w:r w:rsidRPr="00A3666E">
        <w:rPr>
          <w:rStyle w:val="StyleUnderline"/>
        </w:rPr>
        <w:t>the more I looked, the flakier the prediction of rapid warming seemed</w:t>
      </w:r>
      <w:r>
        <w:t>.</w:t>
      </w:r>
    </w:p>
    <w:p w14:paraId="7F42A967" w14:textId="77777777" w:rsidR="00B1756E" w:rsidRDefault="00B1756E" w:rsidP="00B1756E">
      <w:r w:rsidRPr="00595F5B">
        <w:rPr>
          <w:rStyle w:val="StyleUnderline"/>
        </w:rPr>
        <w:t xml:space="preserve">I am especially unimpressed by the claim that a prediction of rapid and dangerous warming is “settled science”, as firm as evolution or gravity. How could it be? It is a prediction! </w:t>
      </w:r>
      <w:r w:rsidRPr="003E68A3">
        <w:rPr>
          <w:rStyle w:val="StyleUnderline"/>
          <w:highlight w:val="yellow"/>
        </w:rPr>
        <w:t>No prediction</w:t>
      </w:r>
      <w:r w:rsidRPr="00B1756E">
        <w:rPr>
          <w:rStyle w:val="StyleUnderline"/>
        </w:rPr>
        <w:t xml:space="preserve">, let alone </w:t>
      </w:r>
      <w:r w:rsidRPr="003E68A3">
        <w:rPr>
          <w:rStyle w:val="StyleUnderline"/>
          <w:highlight w:val="yellow"/>
        </w:rPr>
        <w:t xml:space="preserve">in a </w:t>
      </w:r>
      <w:r w:rsidRPr="00A6314F">
        <w:rPr>
          <w:rStyle w:val="Emphasis"/>
          <w:highlight w:val="yellow"/>
        </w:rPr>
        <w:t>multi-causal, chaotic and poorly understood system</w:t>
      </w:r>
      <w:r w:rsidRPr="00A6314F">
        <w:rPr>
          <w:rStyle w:val="StyleUnderline"/>
        </w:rPr>
        <w:t xml:space="preserve"> like the global climate, </w:t>
      </w:r>
      <w:r w:rsidRPr="003E68A3">
        <w:rPr>
          <w:rStyle w:val="StyleUnderline"/>
          <w:highlight w:val="yellow"/>
        </w:rPr>
        <w:t>should ever be treated as gospel</w:t>
      </w:r>
      <w:r>
        <w:t xml:space="preserve">. With the exception of eclipses, </w:t>
      </w:r>
      <w:r w:rsidRPr="003E68A3">
        <w:rPr>
          <w:rStyle w:val="StyleUnderline"/>
          <w:highlight w:val="yellow"/>
        </w:rPr>
        <w:t xml:space="preserve">there is </w:t>
      </w:r>
      <w:r w:rsidRPr="00B1756E">
        <w:rPr>
          <w:rStyle w:val="Emphasis"/>
          <w:highlight w:val="yellow"/>
        </w:rPr>
        <w:t>virtually nothing</w:t>
      </w:r>
      <w:r w:rsidRPr="003E68A3">
        <w:rPr>
          <w:rStyle w:val="StyleUnderline"/>
          <w:highlight w:val="yellow"/>
        </w:rPr>
        <w:t xml:space="preserve"> scientists can say with certainty about the future. It is </w:t>
      </w:r>
      <w:r w:rsidRPr="003E68A3">
        <w:rPr>
          <w:rStyle w:val="Emphasis"/>
          <w:highlight w:val="yellow"/>
        </w:rPr>
        <w:t>absurd</w:t>
      </w:r>
      <w:r w:rsidRPr="003E68A3">
        <w:rPr>
          <w:rStyle w:val="StyleUnderline"/>
          <w:highlight w:val="yellow"/>
        </w:rPr>
        <w:t xml:space="preserve"> to argue that one </w:t>
      </w:r>
      <w:r w:rsidRPr="003E68A3">
        <w:rPr>
          <w:rStyle w:val="Emphasis"/>
          <w:highlight w:val="yellow"/>
        </w:rPr>
        <w:t>cannot disagree with a forecast</w:t>
      </w:r>
      <w:r>
        <w:t>. Is the Bank of England’s inflation forecast infallible?</w:t>
      </w:r>
    </w:p>
    <w:p w14:paraId="5968CEED" w14:textId="77777777" w:rsidR="00AB6693" w:rsidRDefault="00AB6693" w:rsidP="00B1756E"/>
    <w:p w14:paraId="29CFA57C" w14:textId="7843F342" w:rsidR="00AB6693" w:rsidRDefault="00AB6693" w:rsidP="00AB6693">
      <w:pPr>
        <w:pStyle w:val="Heading4"/>
      </w:pPr>
      <w:r>
        <w:t xml:space="preserve">Our impact defense is </w:t>
      </w:r>
      <w:r w:rsidRPr="00A6314F">
        <w:rPr>
          <w:u w:val="single"/>
        </w:rPr>
        <w:t>consistent</w:t>
      </w:r>
      <w:r>
        <w:t xml:space="preserve"> with the scientific consensus. </w:t>
      </w:r>
    </w:p>
    <w:p w14:paraId="24D74206" w14:textId="414387ED" w:rsidR="00AB6693" w:rsidRDefault="00AB6693" w:rsidP="00B1756E">
      <w:r w:rsidRPr="00056830">
        <w:rPr>
          <w:rStyle w:val="Style13ptBold"/>
        </w:rPr>
        <w:t>Ridley 15</w:t>
      </w:r>
      <w:r>
        <w:t xml:space="preserve"> — Matt Ridley, F</w:t>
      </w:r>
      <w:r w:rsidRPr="00240A47">
        <w:t xml:space="preserve">ellow of the Royal Society of Literature and of the Academy of Medical Sciences, </w:t>
      </w:r>
      <w:r>
        <w:t>Foreign Honorary M</w:t>
      </w:r>
      <w:r w:rsidRPr="00240A47">
        <w:t>ember of the American Academy of Arts and Sciences</w:t>
      </w:r>
      <w:r>
        <w:t xml:space="preserve">, </w:t>
      </w:r>
      <w:r w:rsidRPr="00240A47">
        <w:t>Conse</w:t>
      </w:r>
      <w:r>
        <w:t>rvative M</w:t>
      </w:r>
      <w:r w:rsidRPr="00240A47">
        <w:t>ember of the House of Lords</w:t>
      </w:r>
      <w:r>
        <w:t xml:space="preserve"> (UK), Author of several popular science books including </w:t>
      </w:r>
      <w:r w:rsidRPr="0001205E">
        <w:rPr>
          <w:i/>
        </w:rPr>
        <w:t>The Rational Optimist: How Prosperity Evolves</w:t>
      </w:r>
      <w:r>
        <w:t xml:space="preserve"> </w:t>
      </w:r>
      <w:r w:rsidRPr="0001205E">
        <w:t xml:space="preserve">and </w:t>
      </w:r>
      <w:r w:rsidRPr="0001205E">
        <w:rPr>
          <w:i/>
        </w:rPr>
        <w:t>The Evolution of Everything: How Ideas Emerge</w:t>
      </w:r>
      <w:r>
        <w:t xml:space="preserve">, former Science Editor at </w:t>
      </w:r>
      <w:r>
        <w:rPr>
          <w:i/>
        </w:rPr>
        <w:t xml:space="preserve">The </w:t>
      </w:r>
      <w:r w:rsidRPr="00AB2307">
        <w:rPr>
          <w:i/>
        </w:rPr>
        <w:t>Economist</w:t>
      </w:r>
      <w:r>
        <w:t>, former Visiting P</w:t>
      </w:r>
      <w:r w:rsidRPr="00832877">
        <w:t>rofessor at Cold Spring Harbor Laboratory in New York</w:t>
      </w:r>
      <w:r>
        <w:t xml:space="preserve">, </w:t>
      </w:r>
      <w:r w:rsidRPr="00AB2307">
        <w:t>holds</w:t>
      </w:r>
      <w:r>
        <w:t xml:space="preserve"> a </w:t>
      </w:r>
      <w:r w:rsidRPr="00AB2307">
        <w:t>D</w:t>
      </w:r>
      <w:r>
        <w:t>.</w:t>
      </w:r>
      <w:r w:rsidRPr="00AB2307">
        <w:t>Phil</w:t>
      </w:r>
      <w:r>
        <w:t>.</w:t>
      </w:r>
      <w:r w:rsidRPr="00AB2307">
        <w:t xml:space="preserve"> </w:t>
      </w:r>
      <w:r>
        <w:t xml:space="preserve">in Zoology from </w:t>
      </w:r>
      <w:proofErr w:type="spellStart"/>
      <w:r>
        <w:t>Magdalen</w:t>
      </w:r>
      <w:proofErr w:type="spellEnd"/>
      <w:r>
        <w:t xml:space="preserve"> College, Oxford, 2015 (“My Life As A Climate </w:t>
      </w:r>
      <w:proofErr w:type="spellStart"/>
      <w:r>
        <w:t>Lukewarmer</w:t>
      </w:r>
      <w:proofErr w:type="spellEnd"/>
      <w:r>
        <w:t xml:space="preserve">,” </w:t>
      </w:r>
      <w:r>
        <w:rPr>
          <w:i/>
        </w:rPr>
        <w:t>Times</w:t>
      </w:r>
      <w:r>
        <w:t xml:space="preserve"> (UK), January 19</w:t>
      </w:r>
      <w:r w:rsidRPr="00056830">
        <w:rPr>
          <w:vertAlign w:val="superscript"/>
        </w:rPr>
        <w:t>th</w:t>
      </w:r>
      <w:r>
        <w:t xml:space="preserve">, Available Online at </w:t>
      </w:r>
      <w:hyperlink r:id="rId38" w:history="1">
        <w:r w:rsidRPr="004F6413">
          <w:rPr>
            <w:rStyle w:val="Hyperlink"/>
          </w:rPr>
          <w:t>http://www.rationaloptimist.com/blog/my-life-as-a-climate-lukewarmer.aspx</w:t>
        </w:r>
      </w:hyperlink>
      <w:r>
        <w:t>, Accessed 07-16-2016)</w:t>
      </w:r>
    </w:p>
    <w:p w14:paraId="3B69CFC0" w14:textId="77777777" w:rsidR="00B1756E" w:rsidRDefault="00B1756E" w:rsidP="00B1756E">
      <w:r>
        <w:t xml:space="preserve">Incidentally, </w:t>
      </w:r>
      <w:r w:rsidRPr="003E68A3">
        <w:rPr>
          <w:rStyle w:val="StyleUnderline"/>
          <w:highlight w:val="yellow"/>
        </w:rPr>
        <w:t>my</w:t>
      </w:r>
      <w:r w:rsidRPr="00595F5B">
        <w:rPr>
          <w:rStyle w:val="StyleUnderline"/>
        </w:rPr>
        <w:t xml:space="preserve"> current </w:t>
      </w:r>
      <w:r w:rsidRPr="003E68A3">
        <w:rPr>
          <w:rStyle w:val="StyleUnderline"/>
          <w:highlight w:val="yellow"/>
        </w:rPr>
        <w:t>view is</w:t>
      </w:r>
      <w:r w:rsidRPr="00595F5B">
        <w:rPr>
          <w:rStyle w:val="StyleUnderline"/>
        </w:rPr>
        <w:t xml:space="preserve"> still </w:t>
      </w:r>
      <w:r w:rsidRPr="003E68A3">
        <w:rPr>
          <w:rStyle w:val="StyleUnderline"/>
          <w:highlight w:val="yellow"/>
        </w:rPr>
        <w:t>consistent with the “consensus”</w:t>
      </w:r>
      <w:r w:rsidRPr="00595F5B">
        <w:rPr>
          <w:rStyle w:val="StyleUnderline"/>
        </w:rPr>
        <w:t xml:space="preserve"> among scientists, </w:t>
      </w:r>
      <w:r w:rsidRPr="003E68A3">
        <w:rPr>
          <w:rStyle w:val="StyleUnderline"/>
          <w:highlight w:val="yellow"/>
        </w:rPr>
        <w:t>as represented by the</w:t>
      </w:r>
      <w:r w:rsidRPr="00595F5B">
        <w:rPr>
          <w:rStyle w:val="StyleUnderline"/>
        </w:rPr>
        <w:t xml:space="preserve"> reports of the </w:t>
      </w:r>
      <w:r w:rsidRPr="003E68A3">
        <w:rPr>
          <w:rStyle w:val="StyleUnderline"/>
          <w:highlight w:val="yellow"/>
        </w:rPr>
        <w:t>I</w:t>
      </w:r>
      <w:r>
        <w:t xml:space="preserve">ntergovernmental </w:t>
      </w:r>
      <w:r w:rsidRPr="003E68A3">
        <w:rPr>
          <w:rStyle w:val="StyleUnderline"/>
          <w:highlight w:val="yellow"/>
        </w:rPr>
        <w:t>P</w:t>
      </w:r>
      <w:r>
        <w:t xml:space="preserve">anel on </w:t>
      </w:r>
      <w:r w:rsidRPr="003E68A3">
        <w:rPr>
          <w:rStyle w:val="StyleUnderline"/>
          <w:highlight w:val="yellow"/>
        </w:rPr>
        <w:t>C</w:t>
      </w:r>
      <w:r>
        <w:t xml:space="preserve">limate </w:t>
      </w:r>
      <w:r w:rsidRPr="003E68A3">
        <w:rPr>
          <w:rStyle w:val="StyleUnderline"/>
          <w:highlight w:val="yellow"/>
        </w:rPr>
        <w:t>C</w:t>
      </w:r>
      <w:r>
        <w:t xml:space="preserve">hange. </w:t>
      </w:r>
      <w:r w:rsidRPr="003E68A3">
        <w:rPr>
          <w:rStyle w:val="StyleUnderline"/>
          <w:highlight w:val="yellow"/>
        </w:rPr>
        <w:t xml:space="preserve">The consensus is that climate change is happening, </w:t>
      </w:r>
      <w:r w:rsidRPr="003E68A3">
        <w:rPr>
          <w:rStyle w:val="Emphasis"/>
          <w:highlight w:val="yellow"/>
        </w:rPr>
        <w:t xml:space="preserve">not that it is going to be </w:t>
      </w:r>
      <w:r w:rsidRPr="003E68A3">
        <w:rPr>
          <w:rStyle w:val="Emphasis"/>
          <w:highlight w:val="yellow"/>
        </w:rPr>
        <w:lastRenderedPageBreak/>
        <w:t>dangerous</w:t>
      </w:r>
      <w:r w:rsidRPr="003E68A3">
        <w:rPr>
          <w:rStyle w:val="StyleUnderline"/>
          <w:highlight w:val="yellow"/>
        </w:rPr>
        <w:t>. The latest</w:t>
      </w:r>
      <w:r w:rsidRPr="00A3666E">
        <w:rPr>
          <w:rStyle w:val="StyleUnderline"/>
        </w:rPr>
        <w:t xml:space="preserve"> IPCC </w:t>
      </w:r>
      <w:r w:rsidRPr="003E68A3">
        <w:rPr>
          <w:rStyle w:val="StyleUnderline"/>
          <w:highlight w:val="yellow"/>
        </w:rPr>
        <w:t>report gives a range of estimates</w:t>
      </w:r>
      <w:r w:rsidRPr="00A3666E">
        <w:rPr>
          <w:rStyle w:val="StyleUnderline"/>
        </w:rPr>
        <w:t xml:space="preserve"> of future warming, </w:t>
      </w:r>
      <w:r w:rsidRPr="003E68A3">
        <w:rPr>
          <w:rStyle w:val="StyleUnderline"/>
          <w:highlight w:val="yellow"/>
        </w:rPr>
        <w:t>from harmless to terrifying. My</w:t>
      </w:r>
      <w:r w:rsidRPr="00A3666E">
        <w:rPr>
          <w:rStyle w:val="StyleUnderline"/>
        </w:rPr>
        <w:t xml:space="preserve"> best </w:t>
      </w:r>
      <w:r w:rsidRPr="00A6314F">
        <w:rPr>
          <w:rStyle w:val="StyleUnderline"/>
          <w:highlight w:val="yellow"/>
        </w:rPr>
        <w:t>guess would be</w:t>
      </w:r>
      <w:r w:rsidRPr="00A3666E">
        <w:rPr>
          <w:rStyle w:val="StyleUnderline"/>
        </w:rPr>
        <w:t xml:space="preserve"> about </w:t>
      </w:r>
      <w:r w:rsidRPr="00A6314F">
        <w:rPr>
          <w:rStyle w:val="StyleUnderline"/>
          <w:highlight w:val="yellow"/>
        </w:rPr>
        <w:t>one degree</w:t>
      </w:r>
      <w:r w:rsidRPr="00A3666E">
        <w:rPr>
          <w:rStyle w:val="StyleUnderline"/>
        </w:rPr>
        <w:t xml:space="preserve"> of warming during this century, </w:t>
      </w:r>
      <w:r w:rsidRPr="00A6314F">
        <w:rPr>
          <w:rStyle w:val="StyleUnderline"/>
          <w:highlight w:val="yellow"/>
        </w:rPr>
        <w:t xml:space="preserve">which is </w:t>
      </w:r>
      <w:r w:rsidRPr="00A6314F">
        <w:rPr>
          <w:rStyle w:val="Emphasis"/>
          <w:highlight w:val="yellow"/>
        </w:rPr>
        <w:t>well within the IPCC’s range</w:t>
      </w:r>
      <w:r w:rsidRPr="00A3666E">
        <w:rPr>
          <w:rStyle w:val="Emphasis"/>
        </w:rPr>
        <w:t xml:space="preserve"> of possible outcomes</w:t>
      </w:r>
      <w:r>
        <w:t>.</w:t>
      </w:r>
    </w:p>
    <w:p w14:paraId="6553D1FD" w14:textId="77777777" w:rsidR="00B1756E" w:rsidRDefault="00B1756E" w:rsidP="00B1756E">
      <w:r w:rsidRPr="00FD52CE">
        <w:rPr>
          <w:rStyle w:val="StyleUnderline"/>
        </w:rPr>
        <w:t xml:space="preserve">Yet </w:t>
      </w:r>
      <w:r w:rsidRPr="00B1756E">
        <w:rPr>
          <w:rStyle w:val="StyleUnderline"/>
          <w:highlight w:val="yellow"/>
        </w:rPr>
        <w:t>most</w:t>
      </w:r>
      <w:r w:rsidRPr="00FD52CE">
        <w:rPr>
          <w:rStyle w:val="StyleUnderline"/>
        </w:rPr>
        <w:t xml:space="preserve"> politicians </w:t>
      </w:r>
      <w:r w:rsidRPr="00B1756E">
        <w:rPr>
          <w:rStyle w:val="StyleUnderline"/>
          <w:highlight w:val="yellow"/>
        </w:rPr>
        <w:t>go</w:t>
      </w:r>
      <w:r w:rsidRPr="00FD52CE">
        <w:rPr>
          <w:rStyle w:val="StyleUnderline"/>
        </w:rPr>
        <w:t xml:space="preserve"> </w:t>
      </w:r>
      <w:r w:rsidRPr="00FD52CE">
        <w:rPr>
          <w:rStyle w:val="Emphasis"/>
        </w:rPr>
        <w:t xml:space="preserve">straight </w:t>
      </w:r>
      <w:r w:rsidRPr="00B1756E">
        <w:rPr>
          <w:rStyle w:val="Emphasis"/>
          <w:highlight w:val="yellow"/>
        </w:rPr>
        <w:t>to the top of the IPCC’s range</w:t>
      </w:r>
      <w:r w:rsidRPr="00B1756E">
        <w:rPr>
          <w:rStyle w:val="StyleUnderline"/>
          <w:highlight w:val="yellow"/>
        </w:rPr>
        <w:t xml:space="preserve"> and call climate change</w:t>
      </w:r>
      <w:r w:rsidRPr="00FD52CE">
        <w:rPr>
          <w:rStyle w:val="StyleUnderline"/>
        </w:rPr>
        <w:t xml:space="preserve"> things like</w:t>
      </w:r>
      <w:r>
        <w:t xml:space="preserve"> “perhaps </w:t>
      </w:r>
      <w:r w:rsidRPr="00B1756E">
        <w:rPr>
          <w:rStyle w:val="StyleUnderline"/>
          <w:highlight w:val="yellow"/>
        </w:rPr>
        <w:t>the world’s most fearsome w</w:t>
      </w:r>
      <w:r w:rsidRPr="00FD52CE">
        <w:t xml:space="preserve">eapon of </w:t>
      </w:r>
      <w:r w:rsidRPr="00B1756E">
        <w:rPr>
          <w:rStyle w:val="StyleUnderline"/>
          <w:highlight w:val="yellow"/>
        </w:rPr>
        <w:t>m</w:t>
      </w:r>
      <w:r w:rsidRPr="00FD52CE">
        <w:t xml:space="preserve">ass </w:t>
      </w:r>
      <w:r w:rsidRPr="00B1756E">
        <w:rPr>
          <w:rStyle w:val="StyleUnderline"/>
          <w:highlight w:val="yellow"/>
        </w:rPr>
        <w:t>d</w:t>
      </w:r>
      <w:r w:rsidRPr="00FD52CE">
        <w:t xml:space="preserve">estruction” (John Kerry), requiring the expenditure of trillions of dollars. </w:t>
      </w:r>
      <w:r w:rsidRPr="00FD52CE">
        <w:rPr>
          <w:rStyle w:val="StyleUnderline"/>
        </w:rPr>
        <w:t xml:space="preserve">I think </w:t>
      </w:r>
      <w:r w:rsidRPr="00B1756E">
        <w:rPr>
          <w:rStyle w:val="StyleUnderline"/>
          <w:highlight w:val="yellow"/>
        </w:rPr>
        <w:t>that is</w:t>
      </w:r>
      <w:r w:rsidRPr="00FD52CE">
        <w:rPr>
          <w:rStyle w:val="StyleUnderline"/>
        </w:rPr>
        <w:t xml:space="preserve"> </w:t>
      </w:r>
      <w:r w:rsidRPr="00FD52CE">
        <w:rPr>
          <w:rStyle w:val="Emphasis"/>
        </w:rPr>
        <w:t xml:space="preserve">verging on </w:t>
      </w:r>
      <w:r w:rsidRPr="00B1756E">
        <w:rPr>
          <w:rStyle w:val="Emphasis"/>
          <w:highlight w:val="yellow"/>
        </w:rPr>
        <w:t>grotesque</w:t>
      </w:r>
      <w:r w:rsidRPr="00B1756E">
        <w:rPr>
          <w:rStyle w:val="StyleUnderline"/>
          <w:highlight w:val="yellow"/>
        </w:rPr>
        <w:t xml:space="preserve"> in a world</w:t>
      </w:r>
      <w:r w:rsidRPr="00FD52CE">
        <w:rPr>
          <w:rStyle w:val="StyleUnderline"/>
        </w:rPr>
        <w:t xml:space="preserve"> full </w:t>
      </w:r>
      <w:r w:rsidRPr="00B1756E">
        <w:rPr>
          <w:rStyle w:val="StyleUnderline"/>
          <w:highlight w:val="yellow"/>
        </w:rPr>
        <w:t xml:space="preserve">of </w:t>
      </w:r>
      <w:r w:rsidRPr="00B1756E">
        <w:rPr>
          <w:rStyle w:val="Emphasis"/>
          <w:highlight w:val="yellow"/>
        </w:rPr>
        <w:t>war</w:t>
      </w:r>
      <w:r w:rsidRPr="00B1756E">
        <w:rPr>
          <w:rStyle w:val="StyleUnderline"/>
          <w:highlight w:val="yellow"/>
        </w:rPr>
        <w:t xml:space="preserve">, </w:t>
      </w:r>
      <w:r w:rsidRPr="00B1756E">
        <w:rPr>
          <w:rStyle w:val="Emphasis"/>
          <w:highlight w:val="yellow"/>
        </w:rPr>
        <w:t>hunger</w:t>
      </w:r>
      <w:r w:rsidRPr="00B1756E">
        <w:rPr>
          <w:rStyle w:val="StyleUnderline"/>
          <w:highlight w:val="yellow"/>
        </w:rPr>
        <w:t xml:space="preserve">, </w:t>
      </w:r>
      <w:r w:rsidRPr="00B1756E">
        <w:rPr>
          <w:rStyle w:val="Emphasis"/>
          <w:highlight w:val="yellow"/>
        </w:rPr>
        <w:t>disease</w:t>
      </w:r>
      <w:r w:rsidRPr="00B1756E">
        <w:rPr>
          <w:rStyle w:val="StyleUnderline"/>
          <w:highlight w:val="yellow"/>
        </w:rPr>
        <w:t xml:space="preserve"> and </w:t>
      </w:r>
      <w:r w:rsidRPr="00B1756E">
        <w:rPr>
          <w:rStyle w:val="Emphasis"/>
          <w:highlight w:val="yellow"/>
        </w:rPr>
        <w:t>poverty</w:t>
      </w:r>
      <w:r>
        <w:t>. It also means that environmental efforts get diverted from more urgent priorities, like habitat loss and invasive species.</w:t>
      </w:r>
    </w:p>
    <w:p w14:paraId="35242A0F" w14:textId="77777777" w:rsidR="00B1756E" w:rsidRDefault="00B1756E" w:rsidP="005A162F"/>
    <w:p w14:paraId="3DFAE3BD" w14:textId="77777777" w:rsidR="00586B91" w:rsidRPr="00E5587A" w:rsidRDefault="00586B91" w:rsidP="00586B91">
      <w:pPr>
        <w:pStyle w:val="Heading4"/>
      </w:pPr>
      <w:r>
        <w:t xml:space="preserve">Our authors aren’t climate deniers — the IPCC is on </w:t>
      </w:r>
      <w:r>
        <w:rPr>
          <w:i/>
          <w:u w:val="single"/>
        </w:rPr>
        <w:t>our</w:t>
      </w:r>
      <w:r>
        <w:t xml:space="preserve"> side. </w:t>
      </w:r>
    </w:p>
    <w:p w14:paraId="5CFFA273" w14:textId="77777777" w:rsidR="00586B91" w:rsidRPr="00E5587A" w:rsidRDefault="00586B91" w:rsidP="00586B91">
      <w:proofErr w:type="spellStart"/>
      <w:r w:rsidRPr="00E5587A">
        <w:rPr>
          <w:rStyle w:val="Style13ptBold"/>
        </w:rPr>
        <w:t>Wente</w:t>
      </w:r>
      <w:proofErr w:type="spellEnd"/>
      <w:r w:rsidRPr="00E5587A">
        <w:rPr>
          <w:rStyle w:val="Style13ptBold"/>
        </w:rPr>
        <w:t xml:space="preserve"> 14</w:t>
      </w:r>
      <w:r>
        <w:t xml:space="preserve"> — Margaret </w:t>
      </w:r>
      <w:proofErr w:type="spellStart"/>
      <w:r>
        <w:t>Wente</w:t>
      </w:r>
      <w:proofErr w:type="spellEnd"/>
      <w:r>
        <w:t>, C</w:t>
      </w:r>
      <w:r w:rsidRPr="00E5587A">
        <w:t xml:space="preserve">olumnist for </w:t>
      </w:r>
      <w:r w:rsidRPr="00E5587A">
        <w:rPr>
          <w:i/>
        </w:rPr>
        <w:t>The Globe and Mail</w:t>
      </w:r>
      <w:r w:rsidRPr="00E5587A">
        <w:t xml:space="preserve">, </w:t>
      </w:r>
      <w:r>
        <w:t>D</w:t>
      </w:r>
      <w:r w:rsidRPr="00E5587A">
        <w:t>irector of the Energy Probe Research Foundation</w:t>
      </w:r>
      <w:r>
        <w:t xml:space="preserve">, holds an </w:t>
      </w:r>
      <w:r w:rsidRPr="00877533">
        <w:t>M</w:t>
      </w:r>
      <w:r>
        <w:t>.</w:t>
      </w:r>
      <w:r w:rsidRPr="00877533">
        <w:t>A</w:t>
      </w:r>
      <w:r>
        <w:t>.</w:t>
      </w:r>
      <w:r w:rsidRPr="00877533">
        <w:t xml:space="preserve"> in English from the University of Toronto</w:t>
      </w:r>
      <w:r>
        <w:t>, 2014 (“</w:t>
      </w:r>
      <w:r w:rsidRPr="00156584">
        <w:t>Do</w:t>
      </w:r>
      <w:r>
        <w:t xml:space="preserve">n’t bash the global </w:t>
      </w:r>
      <w:proofErr w:type="spellStart"/>
      <w:r>
        <w:t>lukewarmers</w:t>
      </w:r>
      <w:proofErr w:type="spellEnd"/>
      <w:r>
        <w:t xml:space="preserve">,” </w:t>
      </w:r>
      <w:r>
        <w:rPr>
          <w:i/>
        </w:rPr>
        <w:t>The Globe &amp; Mail</w:t>
      </w:r>
      <w:r>
        <w:t>, April 10</w:t>
      </w:r>
      <w:r w:rsidRPr="00E5587A">
        <w:rPr>
          <w:vertAlign w:val="superscript"/>
        </w:rPr>
        <w:t>th</w:t>
      </w:r>
      <w:r>
        <w:t xml:space="preserve">, Available Online at </w:t>
      </w:r>
      <w:hyperlink r:id="rId39" w:history="1">
        <w:r w:rsidRPr="000634BA">
          <w:rPr>
            <w:rStyle w:val="Hyperlink"/>
          </w:rPr>
          <w:t>http://www.theglobeandmail.com/opinion/dont-bash-the-global-lukewarmers/article17906081/</w:t>
        </w:r>
      </w:hyperlink>
      <w:r>
        <w:t>, Accessed 07-17-2016)</w:t>
      </w:r>
    </w:p>
    <w:p w14:paraId="5607F8FB" w14:textId="77777777" w:rsidR="00586B91" w:rsidRPr="00877533" w:rsidRDefault="00586B91" w:rsidP="00586B91">
      <w:pPr>
        <w:rPr>
          <w:sz w:val="24"/>
          <w:u w:val="single"/>
        </w:rPr>
      </w:pPr>
      <w:r w:rsidRPr="00877533">
        <w:rPr>
          <w:rStyle w:val="StyleUnderline"/>
          <w:highlight w:val="yellow"/>
        </w:rPr>
        <w:t>What if</w:t>
      </w:r>
      <w:r w:rsidRPr="00ED4144">
        <w:rPr>
          <w:rStyle w:val="StyleUnderline"/>
        </w:rPr>
        <w:t xml:space="preserve"> global </w:t>
      </w:r>
      <w:r w:rsidRPr="00877533">
        <w:rPr>
          <w:rStyle w:val="StyleUnderline"/>
          <w:highlight w:val="yellow"/>
        </w:rPr>
        <w:t>warming isn’t</w:t>
      </w:r>
      <w:r w:rsidRPr="00ED4144">
        <w:rPr>
          <w:rStyle w:val="StyleUnderline"/>
        </w:rPr>
        <w:t xml:space="preserve"> an </w:t>
      </w:r>
      <w:r w:rsidRPr="00877533">
        <w:rPr>
          <w:rStyle w:val="StyleUnderline"/>
          <w:highlight w:val="yellow"/>
        </w:rPr>
        <w:t>existential</w:t>
      </w:r>
      <w:r w:rsidRPr="00ED4144">
        <w:rPr>
          <w:rStyle w:val="StyleUnderline"/>
        </w:rPr>
        <w:t xml:space="preserve"> threat</w:t>
      </w:r>
      <w:r>
        <w:t xml:space="preserve"> to the planet </w:t>
      </w:r>
      <w:r w:rsidRPr="00ED4144">
        <w:rPr>
          <w:rStyle w:val="StyleUnderline"/>
        </w:rPr>
        <w:t xml:space="preserve">after all? </w:t>
      </w:r>
      <w:r w:rsidRPr="00877533">
        <w:rPr>
          <w:rStyle w:val="StyleUnderline"/>
          <w:highlight w:val="yellow"/>
        </w:rPr>
        <w:t>What if</w:t>
      </w:r>
      <w:r w:rsidRPr="00ED4144">
        <w:rPr>
          <w:rStyle w:val="StyleUnderline"/>
        </w:rPr>
        <w:t xml:space="preserve"> many of its </w:t>
      </w:r>
      <w:r w:rsidRPr="00877533">
        <w:rPr>
          <w:rStyle w:val="StyleUnderline"/>
          <w:highlight w:val="yellow"/>
        </w:rPr>
        <w:t>impacts are</w:t>
      </w:r>
      <w:r>
        <w:t xml:space="preserve"> more or less </w:t>
      </w:r>
      <w:r w:rsidRPr="00877533">
        <w:rPr>
          <w:rStyle w:val="StyleUnderline"/>
          <w:highlight w:val="yellow"/>
        </w:rPr>
        <w:t>manageable</w:t>
      </w:r>
      <w:r w:rsidRPr="00ED4144">
        <w:rPr>
          <w:rStyle w:val="StyleUnderline"/>
        </w:rPr>
        <w:t>? Wouldn’t that be a relief?</w:t>
      </w:r>
    </w:p>
    <w:p w14:paraId="0AE7A1E8" w14:textId="77777777" w:rsidR="00586B91" w:rsidRDefault="00586B91" w:rsidP="00586B91">
      <w:r>
        <w:t xml:space="preserve">Well, no. </w:t>
      </w:r>
      <w:r w:rsidRPr="00ED4144">
        <w:rPr>
          <w:rStyle w:val="StyleUnderline"/>
        </w:rPr>
        <w:t>Not if you’re</w:t>
      </w:r>
      <w:r>
        <w:t xml:space="preserve"> Greenpeace or the Sierra Club, or any number of </w:t>
      </w:r>
      <w:r w:rsidRPr="00ED4144">
        <w:rPr>
          <w:rStyle w:val="StyleUnderline"/>
        </w:rPr>
        <w:t>environmental activists who need prophecies of doom to raise money. Not if you’re a climate scientist who depends on a steady stream of research funding to stay in business</w:t>
      </w:r>
      <w:r>
        <w:t>. Not if you’re a politician who likes to bash the other side for its appalling lack of action.</w:t>
      </w:r>
    </w:p>
    <w:p w14:paraId="733B0A42" w14:textId="77777777" w:rsidR="00586B91" w:rsidRDefault="00586B91" w:rsidP="00586B91">
      <w:r w:rsidRPr="00ED4144">
        <w:rPr>
          <w:rStyle w:val="StyleUnderline"/>
        </w:rPr>
        <w:t xml:space="preserve">But </w:t>
      </w:r>
      <w:r w:rsidRPr="00877533">
        <w:rPr>
          <w:rStyle w:val="StyleUnderline"/>
          <w:highlight w:val="yellow"/>
        </w:rPr>
        <w:t>that’s what the UN’s</w:t>
      </w:r>
      <w:r>
        <w:t xml:space="preserve"> own </w:t>
      </w:r>
      <w:r w:rsidRPr="00877533">
        <w:rPr>
          <w:rStyle w:val="StyleUnderline"/>
          <w:highlight w:val="yellow"/>
        </w:rPr>
        <w:t>panel</w:t>
      </w:r>
      <w:r>
        <w:t xml:space="preserve"> on climate change </w:t>
      </w:r>
      <w:r w:rsidRPr="00877533">
        <w:rPr>
          <w:rStyle w:val="StyleUnderline"/>
          <w:highlight w:val="yellow"/>
        </w:rPr>
        <w:t>suggests</w:t>
      </w:r>
      <w:r w:rsidRPr="00ED4144">
        <w:rPr>
          <w:rStyle w:val="StyleUnderline"/>
        </w:rPr>
        <w:t>. Compared to its last report</w:t>
      </w:r>
      <w:r>
        <w:t xml:space="preserve"> in 2007, </w:t>
      </w:r>
      <w:r w:rsidRPr="00877533">
        <w:rPr>
          <w:rStyle w:val="StyleUnderline"/>
          <w:highlight w:val="yellow"/>
        </w:rPr>
        <w:t>the new I</w:t>
      </w:r>
      <w:r>
        <w:t xml:space="preserve">ntergovernmental </w:t>
      </w:r>
      <w:r w:rsidRPr="00877533">
        <w:rPr>
          <w:rStyle w:val="StyleUnderline"/>
          <w:highlight w:val="yellow"/>
        </w:rPr>
        <w:t>P</w:t>
      </w:r>
      <w:r>
        <w:t xml:space="preserve">anel on </w:t>
      </w:r>
      <w:r w:rsidRPr="00877533">
        <w:rPr>
          <w:rStyle w:val="StyleUnderline"/>
          <w:highlight w:val="yellow"/>
        </w:rPr>
        <w:t>C</w:t>
      </w:r>
      <w:r>
        <w:t xml:space="preserve">limate </w:t>
      </w:r>
      <w:r w:rsidRPr="00877533">
        <w:rPr>
          <w:rStyle w:val="StyleUnderline"/>
          <w:highlight w:val="yellow"/>
        </w:rPr>
        <w:t>C</w:t>
      </w:r>
      <w:r>
        <w:t xml:space="preserve">hange </w:t>
      </w:r>
      <w:r w:rsidRPr="00877533">
        <w:rPr>
          <w:rStyle w:val="StyleUnderline"/>
          <w:highlight w:val="yellow"/>
        </w:rPr>
        <w:t>report</w:t>
      </w:r>
      <w:r>
        <w:t xml:space="preserve"> released last week </w:t>
      </w:r>
      <w:r w:rsidRPr="00877533">
        <w:rPr>
          <w:rStyle w:val="Emphasis"/>
          <w:highlight w:val="yellow"/>
        </w:rPr>
        <w:t>is notably more subdued</w:t>
      </w:r>
      <w:r w:rsidRPr="00201153">
        <w:rPr>
          <w:rStyle w:val="StyleUnderline"/>
        </w:rPr>
        <w:t xml:space="preserve">. Gone are the melting Himalayan glaciers, the monster hurricanes, the millions of climate refugees fleeing floods and drought. </w:t>
      </w:r>
      <w:r w:rsidRPr="00877533">
        <w:rPr>
          <w:rStyle w:val="StyleUnderline"/>
          <w:highlight w:val="yellow"/>
        </w:rPr>
        <w:t>It says no species have</w:t>
      </w:r>
      <w:r w:rsidRPr="00201153">
        <w:rPr>
          <w:rStyle w:val="StyleUnderline"/>
        </w:rPr>
        <w:t xml:space="preserve"> yet </w:t>
      </w:r>
      <w:r w:rsidRPr="00877533">
        <w:rPr>
          <w:rStyle w:val="StyleUnderline"/>
          <w:highlight w:val="yellow"/>
        </w:rPr>
        <w:t>been extinguished by climate change. And</w:t>
      </w:r>
      <w:r w:rsidRPr="00201153">
        <w:rPr>
          <w:rStyle w:val="StyleUnderline"/>
        </w:rPr>
        <w:t xml:space="preserve">, it says, </w:t>
      </w:r>
      <w:r w:rsidRPr="00877533">
        <w:rPr>
          <w:rStyle w:val="Emphasis"/>
          <w:highlight w:val="yellow"/>
        </w:rPr>
        <w:t>there’s a lot we can do to adapt</w:t>
      </w:r>
      <w:r>
        <w:t>.</w:t>
      </w:r>
    </w:p>
    <w:p w14:paraId="3B058308" w14:textId="77777777" w:rsidR="00586B91" w:rsidRDefault="00586B91" w:rsidP="00586B91">
      <w:r>
        <w:t xml:space="preserve">You won’t have caught this nuance in media reports, which relied on a far more dramatic 49-page summary. Worst Is Yet To </w:t>
      </w:r>
      <w:proofErr w:type="gramStart"/>
      <w:r>
        <w:t>Come</w:t>
      </w:r>
      <w:proofErr w:type="gramEnd"/>
      <w:r>
        <w:t>, said a headline in the New York Times. The CBC, for instance, used the report as an excuse to bash the Harper government for not restricting coal exports.</w:t>
      </w:r>
    </w:p>
    <w:p w14:paraId="5D80A9E3" w14:textId="77777777" w:rsidR="00586B91" w:rsidRDefault="00586B91" w:rsidP="00586B91">
      <w:r w:rsidRPr="00201153">
        <w:rPr>
          <w:rStyle w:val="StyleUnderline"/>
        </w:rPr>
        <w:t xml:space="preserve">Almost all reporting about climate change is binary: There are warmers and deniers, and few in between. But </w:t>
      </w:r>
      <w:r w:rsidRPr="00C24FA3">
        <w:rPr>
          <w:rStyle w:val="StyleUnderline"/>
          <w:highlight w:val="yellow"/>
        </w:rPr>
        <w:t>the real fight is</w:t>
      </w:r>
      <w:r w:rsidRPr="00201153">
        <w:rPr>
          <w:rStyle w:val="StyleUnderline"/>
        </w:rPr>
        <w:t>n’t like that at all</w:t>
      </w:r>
      <w:r>
        <w:t xml:space="preserve">, observes climate critic Matt Ridley. </w:t>
      </w:r>
      <w:r w:rsidRPr="00201153">
        <w:rPr>
          <w:rStyle w:val="StyleUnderline"/>
        </w:rPr>
        <w:t xml:space="preserve">It’s </w:t>
      </w:r>
      <w:r w:rsidRPr="00C24FA3">
        <w:rPr>
          <w:rStyle w:val="StyleUnderline"/>
          <w:highlight w:val="yellow"/>
        </w:rPr>
        <w:t xml:space="preserve">between warmers and </w:t>
      </w:r>
      <w:proofErr w:type="spellStart"/>
      <w:r w:rsidRPr="00C24FA3">
        <w:rPr>
          <w:rStyle w:val="Emphasis"/>
          <w:highlight w:val="yellow"/>
        </w:rPr>
        <w:t>lukewarmers</w:t>
      </w:r>
      <w:proofErr w:type="spellEnd"/>
      <w:r w:rsidRPr="00C24FA3">
        <w:rPr>
          <w:rStyle w:val="StyleUnderline"/>
          <w:highlight w:val="yellow"/>
        </w:rPr>
        <w:t xml:space="preserve"> – people who believe climate change is an urgent, existential threat and those who think </w:t>
      </w:r>
      <w:r w:rsidRPr="00C24FA3">
        <w:rPr>
          <w:rStyle w:val="Emphasis"/>
          <w:highlight w:val="yellow"/>
        </w:rPr>
        <w:t>it’s not that big a deal</w:t>
      </w:r>
      <w:r>
        <w:t>.</w:t>
      </w:r>
    </w:p>
    <w:p w14:paraId="2C025D75" w14:textId="77777777" w:rsidR="00586B91" w:rsidRDefault="00586B91" w:rsidP="00586B91">
      <w:r>
        <w:t xml:space="preserve">Unfortunately, </w:t>
      </w:r>
      <w:r w:rsidRPr="00201153">
        <w:rPr>
          <w:rStyle w:val="StyleUnderline"/>
        </w:rPr>
        <w:t xml:space="preserve">the </w:t>
      </w:r>
      <w:r w:rsidRPr="00C24FA3">
        <w:rPr>
          <w:rStyle w:val="StyleUnderline"/>
          <w:highlight w:val="yellow"/>
        </w:rPr>
        <w:t>warmers have done their best to lump</w:t>
      </w:r>
      <w:r w:rsidRPr="00201153">
        <w:rPr>
          <w:rStyle w:val="StyleUnderline"/>
        </w:rPr>
        <w:t xml:space="preserve"> the </w:t>
      </w:r>
      <w:proofErr w:type="spellStart"/>
      <w:r w:rsidRPr="00C24FA3">
        <w:rPr>
          <w:rStyle w:val="StyleUnderline"/>
          <w:highlight w:val="yellow"/>
        </w:rPr>
        <w:t>lukewarmers</w:t>
      </w:r>
      <w:proofErr w:type="spellEnd"/>
      <w:r w:rsidRPr="00C24FA3">
        <w:rPr>
          <w:rStyle w:val="StyleUnderline"/>
          <w:highlight w:val="yellow"/>
        </w:rPr>
        <w:t xml:space="preserve"> in with the deniers. When</w:t>
      </w:r>
      <w:r>
        <w:t xml:space="preserve"> Richard </w:t>
      </w:r>
      <w:proofErr w:type="spellStart"/>
      <w:r w:rsidRPr="00C24FA3">
        <w:rPr>
          <w:rStyle w:val="StyleUnderline"/>
          <w:highlight w:val="yellow"/>
        </w:rPr>
        <w:t>Tol</w:t>
      </w:r>
      <w:proofErr w:type="spellEnd"/>
      <w:r>
        <w:t xml:space="preserve">, a Dutch professor of the economics of climate change, </w:t>
      </w:r>
      <w:r w:rsidRPr="00C24FA3">
        <w:rPr>
          <w:rStyle w:val="StyleUnderline"/>
          <w:highlight w:val="yellow"/>
        </w:rPr>
        <w:t>withdrew from the IPCC</w:t>
      </w:r>
      <w:r>
        <w:t xml:space="preserve"> writing team </w:t>
      </w:r>
      <w:r w:rsidRPr="00C24FA3">
        <w:rPr>
          <w:rStyle w:val="StyleUnderline"/>
          <w:highlight w:val="yellow"/>
        </w:rPr>
        <w:t>because he thought the tone was too alarmist, he was denounced</w:t>
      </w:r>
      <w:r w:rsidRPr="00201153">
        <w:rPr>
          <w:rStyle w:val="StyleUnderline"/>
        </w:rPr>
        <w:t xml:space="preserve"> and ostracized</w:t>
      </w:r>
      <w:r>
        <w:t>. His belief is that by the end of the century, the overall effects of climate change will be damaging – but that warming will also have some positive effects that shouldn’t be ignored. “The idea that climate change poses an existential threat to humankind is laughable,” he wrote in the Financial Times.</w:t>
      </w:r>
    </w:p>
    <w:p w14:paraId="71C80BDF" w14:textId="77777777" w:rsidR="00586B91" w:rsidRDefault="00586B91" w:rsidP="00586B91">
      <w:r>
        <w:t>“I don’t think anybody really knows what’s happening,” James Lovelock, the eminent environmental scientist, told the British Broadcasting Corp. last week. “They just guess.” He told the Guardian that environmentalism “has become a religion,” and doesn’t pay enough attention to the facts.</w:t>
      </w:r>
    </w:p>
    <w:p w14:paraId="227C56F6" w14:textId="77777777" w:rsidR="00586B91" w:rsidRDefault="00586B91" w:rsidP="00586B91">
      <w:r>
        <w:t xml:space="preserve">Much of the public seems to agree. The number of Americans who think the news media are exaggerating global warming has grown to 42 per cent, according to Gallup – and the fear-based approach has clearly backfired, Ted </w:t>
      </w:r>
      <w:proofErr w:type="spellStart"/>
      <w:r>
        <w:t>Nordhaus</w:t>
      </w:r>
      <w:proofErr w:type="spellEnd"/>
      <w:r>
        <w:t xml:space="preserve"> and Michael </w:t>
      </w:r>
      <w:proofErr w:type="spellStart"/>
      <w:r>
        <w:t>Shellenberger</w:t>
      </w:r>
      <w:proofErr w:type="spellEnd"/>
      <w:r>
        <w:t xml:space="preserve"> of the Breakthrough Institute wrote recently in The New York Times. If anything, it increases people’s skepticism about the problem. It’s not hard to figure out why. Cry “wolf” too often, and people start to tune you out.</w:t>
      </w:r>
    </w:p>
    <w:p w14:paraId="1720D30B" w14:textId="77777777" w:rsidR="00586B91" w:rsidRDefault="00586B91" w:rsidP="00586B91">
      <w:r>
        <w:lastRenderedPageBreak/>
        <w:t xml:space="preserve">For what it’s worth, </w:t>
      </w:r>
      <w:r w:rsidRPr="00C24FA3">
        <w:rPr>
          <w:rStyle w:val="StyleUnderline"/>
          <w:highlight w:val="yellow"/>
        </w:rPr>
        <w:t xml:space="preserve">this is </w:t>
      </w:r>
      <w:r w:rsidRPr="00C24FA3">
        <w:rPr>
          <w:rStyle w:val="Emphasis"/>
          <w:highlight w:val="yellow"/>
        </w:rPr>
        <w:t>not</w:t>
      </w:r>
      <w:r w:rsidRPr="00C24FA3">
        <w:rPr>
          <w:rStyle w:val="StyleUnderline"/>
          <w:highlight w:val="yellow"/>
        </w:rPr>
        <w:t xml:space="preserve"> an argument for doing nothing</w:t>
      </w:r>
      <w:r w:rsidRPr="00156584">
        <w:rPr>
          <w:rStyle w:val="StyleUnderline"/>
        </w:rPr>
        <w:t xml:space="preserve">. It would be good to reduce our dependency on fossil fuels. Energy companies should be held to high environmental standards. </w:t>
      </w:r>
      <w:r w:rsidRPr="00C24FA3">
        <w:rPr>
          <w:rStyle w:val="StyleUnderline"/>
          <w:highlight w:val="yellow"/>
        </w:rPr>
        <w:t xml:space="preserve">Yet no matter what we do, the world is </w:t>
      </w:r>
      <w:r w:rsidRPr="00C24FA3">
        <w:rPr>
          <w:rStyle w:val="Emphasis"/>
          <w:highlight w:val="yellow"/>
        </w:rPr>
        <w:t>not about to give up fossil fuels</w:t>
      </w:r>
      <w:r w:rsidRPr="00156584">
        <w:rPr>
          <w:rStyle w:val="StyleUnderline"/>
        </w:rPr>
        <w:t>, and cheap, reliable substitutes are a long way down the road</w:t>
      </w:r>
      <w:r>
        <w:t>.</w:t>
      </w:r>
    </w:p>
    <w:p w14:paraId="614CFEE6" w14:textId="77777777" w:rsidR="00586B91" w:rsidRDefault="00586B91" w:rsidP="00586B91">
      <w:r>
        <w:t xml:space="preserve">Personally, </w:t>
      </w:r>
      <w:r w:rsidRPr="00156584">
        <w:rPr>
          <w:rStyle w:val="StyleUnderline"/>
        </w:rPr>
        <w:t xml:space="preserve">I wish we’d spend more time on </w:t>
      </w:r>
      <w:r w:rsidRPr="00C24FA3">
        <w:rPr>
          <w:rStyle w:val="Emphasis"/>
        </w:rPr>
        <w:t>real catastrophes</w:t>
      </w:r>
      <w:r w:rsidRPr="00156584">
        <w:rPr>
          <w:rStyle w:val="StyleUnderline"/>
        </w:rPr>
        <w:t xml:space="preserve"> today than on hypothetical ones half a century from now</w:t>
      </w:r>
      <w:r>
        <w:t>. Perhaps the worst environmental problem in the world is indoor air pollution from cooking fires, which kills 4.3 million people a year prematurely – mostly women and children. Maybe we could do something about that.</w:t>
      </w:r>
    </w:p>
    <w:p w14:paraId="61DB9658" w14:textId="77777777" w:rsidR="00586B91" w:rsidRDefault="00586B91" w:rsidP="00586B91">
      <w:r w:rsidRPr="00156584">
        <w:rPr>
          <w:rStyle w:val="StyleUnderline"/>
        </w:rPr>
        <w:t xml:space="preserve">I can’t predict what the temperature will be 50 years from now, and neither can anybody else. What I will predict is that historians will look back and marvel that we got so hysterical about global warming. </w:t>
      </w:r>
      <w:r w:rsidRPr="00586B91">
        <w:rPr>
          <w:rStyle w:val="StyleUnderline"/>
          <w:highlight w:val="yellow"/>
        </w:rPr>
        <w:t xml:space="preserve">The planet is </w:t>
      </w:r>
      <w:r w:rsidRPr="00586B91">
        <w:rPr>
          <w:rStyle w:val="Emphasis"/>
          <w:highlight w:val="yellow"/>
        </w:rPr>
        <w:t>resilient</w:t>
      </w:r>
      <w:r w:rsidRPr="00156584">
        <w:rPr>
          <w:rStyle w:val="StyleUnderline"/>
        </w:rPr>
        <w:t>. And people are, too</w:t>
      </w:r>
      <w:r>
        <w:t>.</w:t>
      </w:r>
    </w:p>
    <w:p w14:paraId="61C3AA2A" w14:textId="77777777" w:rsidR="005A162F" w:rsidRPr="005A162F" w:rsidRDefault="005A162F" w:rsidP="005A162F"/>
    <w:p w14:paraId="4556AFA0" w14:textId="68E8DA1A" w:rsidR="009348A3" w:rsidRDefault="009348A3" w:rsidP="005A162F">
      <w:pPr>
        <w:pStyle w:val="Heading3"/>
      </w:pPr>
      <w:r>
        <w:lastRenderedPageBreak/>
        <w:t>U.S.-China Cooperation Now</w:t>
      </w:r>
    </w:p>
    <w:p w14:paraId="4803FC13" w14:textId="77777777" w:rsidR="009348A3" w:rsidRDefault="009348A3" w:rsidP="009348A3">
      <w:pPr>
        <w:pStyle w:val="Heading4"/>
      </w:pPr>
      <w:r>
        <w:t xml:space="preserve">U.S.-China climate cooperation is </w:t>
      </w:r>
      <w:r w:rsidRPr="00306D76">
        <w:rPr>
          <w:u w:val="single"/>
        </w:rPr>
        <w:t>strong now</w:t>
      </w:r>
      <w:r>
        <w:t xml:space="preserve">. </w:t>
      </w:r>
    </w:p>
    <w:p w14:paraId="5BEA3C91" w14:textId="77777777" w:rsidR="009348A3" w:rsidRPr="00A2113B" w:rsidRDefault="009348A3" w:rsidP="009348A3">
      <w:r w:rsidRPr="00804619">
        <w:rPr>
          <w:rStyle w:val="Style13ptBold"/>
        </w:rPr>
        <w:t>Ewing 15</w:t>
      </w:r>
      <w:r>
        <w:t xml:space="preserve"> — J. Jackson Ewing, Adjunct Research Fellow in International R</w:t>
      </w:r>
      <w:r w:rsidRPr="00EB5425">
        <w:t xml:space="preserve">elations </w:t>
      </w:r>
      <w:r>
        <w:t xml:space="preserve">and Head of the </w:t>
      </w:r>
      <w:r w:rsidRPr="00B63144">
        <w:t xml:space="preserve">Environment, Climate Change, and Food Security Program </w:t>
      </w:r>
      <w:r w:rsidRPr="00EB5425">
        <w:t xml:space="preserve">at </w:t>
      </w:r>
      <w:r>
        <w:t xml:space="preserve">the </w:t>
      </w:r>
      <w:r w:rsidRPr="00252B80">
        <w:t xml:space="preserve">S. </w:t>
      </w:r>
      <w:proofErr w:type="spellStart"/>
      <w:r w:rsidRPr="00252B80">
        <w:t>Rajaratnam</w:t>
      </w:r>
      <w:proofErr w:type="spellEnd"/>
      <w:r w:rsidRPr="00252B80">
        <w:t xml:space="preserve"> School of International Studies </w:t>
      </w:r>
      <w:r>
        <w:t xml:space="preserve">at </w:t>
      </w:r>
      <w:proofErr w:type="spellStart"/>
      <w:r w:rsidRPr="00EB5425">
        <w:t>Nanyang</w:t>
      </w:r>
      <w:proofErr w:type="spellEnd"/>
      <w:r w:rsidRPr="00EB5425">
        <w:t xml:space="preserve"> Technological University</w:t>
      </w:r>
      <w:r>
        <w:t xml:space="preserve"> (Singapore), holds a Ph.D. in Environmental Security and an M.A. in International Relations </w:t>
      </w:r>
      <w:r w:rsidRPr="00B63144">
        <w:t>from Bond University</w:t>
      </w:r>
      <w:r>
        <w:t xml:space="preserve"> (Australia), 2015 (“</w:t>
      </w:r>
      <w:r w:rsidRPr="00A2113B">
        <w:t>Why China and the U.S. Have Found C</w:t>
      </w:r>
      <w:r>
        <w:t xml:space="preserve">ommon Purpose on Climate Change,” </w:t>
      </w:r>
      <w:r>
        <w:rPr>
          <w:i/>
        </w:rPr>
        <w:t>U.S. News &amp; World Report</w:t>
      </w:r>
      <w:r>
        <w:t>, December 10</w:t>
      </w:r>
      <w:r w:rsidRPr="00EB5425">
        <w:rPr>
          <w:vertAlign w:val="superscript"/>
        </w:rPr>
        <w:t>th</w:t>
      </w:r>
      <w:r>
        <w:t xml:space="preserve">, Available Online at </w:t>
      </w:r>
      <w:hyperlink r:id="rId40" w:history="1">
        <w:r w:rsidRPr="004F6413">
          <w:rPr>
            <w:rStyle w:val="Hyperlink"/>
          </w:rPr>
          <w:t>http://www.usnews.com/news/articles/2015/12/10/why-china-and-the-us-have-found-common-purpose-on-climate-change</w:t>
        </w:r>
      </w:hyperlink>
      <w:r>
        <w:t>, Accessed 07-17-2016)</w:t>
      </w:r>
    </w:p>
    <w:p w14:paraId="44227472" w14:textId="77777777" w:rsidR="009348A3" w:rsidRDefault="009348A3" w:rsidP="009348A3">
      <w:r>
        <w:t xml:space="preserve">Over the past year, </w:t>
      </w:r>
      <w:r w:rsidRPr="00CF49F5">
        <w:rPr>
          <w:rStyle w:val="StyleUnderline"/>
          <w:highlight w:val="yellow"/>
        </w:rPr>
        <w:t>the U</w:t>
      </w:r>
      <w:r>
        <w:t xml:space="preserve">nited </w:t>
      </w:r>
      <w:r w:rsidRPr="00CF49F5">
        <w:rPr>
          <w:rStyle w:val="StyleUnderline"/>
          <w:highlight w:val="yellow"/>
        </w:rPr>
        <w:t>S</w:t>
      </w:r>
      <w:r>
        <w:t xml:space="preserve">tates </w:t>
      </w:r>
      <w:r w:rsidRPr="00CF49F5">
        <w:rPr>
          <w:rStyle w:val="StyleUnderline"/>
          <w:highlight w:val="yellow"/>
        </w:rPr>
        <w:t>and China forged a climate</w:t>
      </w:r>
      <w:r w:rsidRPr="005F6E48">
        <w:rPr>
          <w:rStyle w:val="StyleUnderline"/>
        </w:rPr>
        <w:t xml:space="preserve"> change </w:t>
      </w:r>
      <w:r w:rsidRPr="00CF49F5">
        <w:rPr>
          <w:rStyle w:val="StyleUnderline"/>
          <w:highlight w:val="yellow"/>
        </w:rPr>
        <w:t>partnership</w:t>
      </w:r>
      <w:r w:rsidRPr="005F6E48">
        <w:rPr>
          <w:rStyle w:val="StyleUnderline"/>
        </w:rPr>
        <w:t xml:space="preserve"> that would have been almost unthinkable not long ago. </w:t>
      </w:r>
      <w:r w:rsidRPr="00CF49F5">
        <w:rPr>
          <w:rStyle w:val="StyleUnderline"/>
          <w:highlight w:val="yellow"/>
        </w:rPr>
        <w:t>Not only have both</w:t>
      </w:r>
      <w:r w:rsidRPr="005F6E48">
        <w:rPr>
          <w:rStyle w:val="StyleUnderline"/>
        </w:rPr>
        <w:t xml:space="preserve"> countries </w:t>
      </w:r>
      <w:r w:rsidRPr="00CF49F5">
        <w:rPr>
          <w:rStyle w:val="StyleUnderline"/>
          <w:highlight w:val="yellow"/>
        </w:rPr>
        <w:t xml:space="preserve">committed to </w:t>
      </w:r>
      <w:r w:rsidRPr="00CF49F5">
        <w:rPr>
          <w:rStyle w:val="Emphasis"/>
          <w:highlight w:val="yellow"/>
        </w:rPr>
        <w:t>emissions reduction</w:t>
      </w:r>
      <w:r w:rsidRPr="00CF49F5">
        <w:rPr>
          <w:rStyle w:val="StyleUnderline"/>
          <w:highlight w:val="yellow"/>
        </w:rPr>
        <w:t xml:space="preserve"> and </w:t>
      </w:r>
      <w:r w:rsidRPr="00CF49F5">
        <w:rPr>
          <w:rStyle w:val="Emphasis"/>
          <w:highlight w:val="yellow"/>
        </w:rPr>
        <w:t>sustainable energy goals</w:t>
      </w:r>
      <w:r w:rsidRPr="00CF49F5">
        <w:rPr>
          <w:rStyle w:val="StyleUnderline"/>
          <w:highlight w:val="yellow"/>
        </w:rPr>
        <w:t xml:space="preserve"> of </w:t>
      </w:r>
      <w:r w:rsidRPr="00CF49F5">
        <w:rPr>
          <w:rStyle w:val="Emphasis"/>
          <w:highlight w:val="yellow"/>
        </w:rPr>
        <w:t>substantial ambition</w:t>
      </w:r>
      <w:r w:rsidRPr="00CF49F5">
        <w:rPr>
          <w:rStyle w:val="StyleUnderline"/>
          <w:highlight w:val="yellow"/>
        </w:rPr>
        <w:t>, they are pursuing those</w:t>
      </w:r>
      <w:r w:rsidRPr="005F6E48">
        <w:rPr>
          <w:rStyle w:val="StyleUnderline"/>
        </w:rPr>
        <w:t xml:space="preserve"> goals </w:t>
      </w:r>
      <w:r w:rsidRPr="00CF49F5">
        <w:rPr>
          <w:rStyle w:val="Emphasis"/>
          <w:highlight w:val="yellow"/>
        </w:rPr>
        <w:t>in concert</w:t>
      </w:r>
      <w:r>
        <w:t>.</w:t>
      </w:r>
    </w:p>
    <w:p w14:paraId="78DA1739" w14:textId="77777777" w:rsidR="009348A3" w:rsidRDefault="009348A3" w:rsidP="009348A3">
      <w:r w:rsidRPr="00CF49F5">
        <w:rPr>
          <w:rStyle w:val="StyleUnderline"/>
          <w:highlight w:val="yellow"/>
        </w:rPr>
        <w:t>This</w:t>
      </w:r>
      <w:r w:rsidRPr="005F6E48">
        <w:rPr>
          <w:rStyle w:val="StyleUnderline"/>
        </w:rPr>
        <w:t xml:space="preserve"> bilateral climate </w:t>
      </w:r>
      <w:r w:rsidRPr="00CF49F5">
        <w:rPr>
          <w:rStyle w:val="StyleUnderline"/>
          <w:highlight w:val="yellow"/>
        </w:rPr>
        <w:t>cooperation has been crucial to</w:t>
      </w:r>
      <w:r>
        <w:t xml:space="preserve"> the UN climate summit in </w:t>
      </w:r>
      <w:r w:rsidRPr="00CF49F5">
        <w:rPr>
          <w:rStyle w:val="StyleUnderline"/>
          <w:highlight w:val="yellow"/>
        </w:rPr>
        <w:t>Paris</w:t>
      </w:r>
      <w:r>
        <w:t xml:space="preserve"> and will continue to be so after any agreements are signed. </w:t>
      </w:r>
      <w:r w:rsidRPr="00306D76">
        <w:rPr>
          <w:rStyle w:val="StyleUnderline"/>
          <w:highlight w:val="yellow"/>
        </w:rPr>
        <w:t xml:space="preserve">Following </w:t>
      </w:r>
      <w:r w:rsidRPr="00306D76">
        <w:rPr>
          <w:rStyle w:val="Emphasis"/>
          <w:highlight w:val="yellow"/>
        </w:rPr>
        <w:t>years at loggerheads</w:t>
      </w:r>
      <w:r w:rsidRPr="00306D76">
        <w:rPr>
          <w:rStyle w:val="StyleUnderline"/>
          <w:highlight w:val="yellow"/>
        </w:rPr>
        <w:t>, the converging positions</w:t>
      </w:r>
      <w:r w:rsidRPr="005F6E48">
        <w:rPr>
          <w:rStyle w:val="StyleUnderline"/>
        </w:rPr>
        <w:t xml:space="preserve"> of the world’s two largest emitters </w:t>
      </w:r>
      <w:r w:rsidRPr="00306D76">
        <w:rPr>
          <w:rStyle w:val="StyleUnderline"/>
          <w:highlight w:val="yellow"/>
        </w:rPr>
        <w:t>are</w:t>
      </w:r>
      <w:r w:rsidRPr="005F6E48">
        <w:rPr>
          <w:rStyle w:val="StyleUnderline"/>
        </w:rPr>
        <w:t xml:space="preserve"> becoming </w:t>
      </w:r>
      <w:r w:rsidRPr="00306D76">
        <w:rPr>
          <w:rStyle w:val="StyleUnderline"/>
          <w:highlight w:val="yellow"/>
        </w:rPr>
        <w:t>invaluable</w:t>
      </w:r>
      <w:r w:rsidRPr="005F6E48">
        <w:rPr>
          <w:rStyle w:val="StyleUnderline"/>
        </w:rPr>
        <w:t xml:space="preserve"> components of future climate response actions</w:t>
      </w:r>
      <w:r>
        <w:t>.</w:t>
      </w:r>
    </w:p>
    <w:p w14:paraId="61B9CF6E" w14:textId="77777777" w:rsidR="009348A3" w:rsidRDefault="009348A3" w:rsidP="009348A3">
      <w:r>
        <w:t>So why is this happening?</w:t>
      </w:r>
    </w:p>
    <w:p w14:paraId="30579431" w14:textId="77777777" w:rsidR="009348A3" w:rsidRDefault="009348A3" w:rsidP="009348A3">
      <w:r w:rsidRPr="005F6E48">
        <w:rPr>
          <w:rStyle w:val="StyleUnderline"/>
        </w:rPr>
        <w:t xml:space="preserve">A combination of </w:t>
      </w:r>
      <w:r w:rsidRPr="00306D76">
        <w:rPr>
          <w:rStyle w:val="Emphasis"/>
          <w:highlight w:val="yellow"/>
        </w:rPr>
        <w:t>domestic, bilateral and international forces</w:t>
      </w:r>
      <w:r w:rsidRPr="005F6E48">
        <w:rPr>
          <w:rStyle w:val="StyleUnderline"/>
        </w:rPr>
        <w:t xml:space="preserve"> help </w:t>
      </w:r>
      <w:r w:rsidRPr="00306D76">
        <w:rPr>
          <w:rStyle w:val="StyleUnderline"/>
          <w:highlight w:val="yellow"/>
        </w:rPr>
        <w:t>explain the transformation</w:t>
      </w:r>
      <w:r>
        <w:t>, and reveal its potential and continuing challenges.</w:t>
      </w:r>
    </w:p>
    <w:p w14:paraId="2ADCDE7D" w14:textId="77777777" w:rsidR="009348A3" w:rsidRDefault="009348A3" w:rsidP="009348A3"/>
    <w:p w14:paraId="76502E35" w14:textId="77777777" w:rsidR="009348A3" w:rsidRDefault="009348A3" w:rsidP="009348A3"/>
    <w:p w14:paraId="7D09AE6C" w14:textId="77777777" w:rsidR="009348A3" w:rsidRPr="0083683A" w:rsidRDefault="009348A3" w:rsidP="009348A3">
      <w:pPr>
        <w:pStyle w:val="Heading4"/>
      </w:pPr>
      <w:r>
        <w:t xml:space="preserve">U.S.-China climate cooperation is </w:t>
      </w:r>
      <w:r>
        <w:rPr>
          <w:u w:val="single"/>
        </w:rPr>
        <w:t>locked in</w:t>
      </w:r>
      <w:r>
        <w:t xml:space="preserve"> — it’ll survive tensions on </w:t>
      </w:r>
      <w:r>
        <w:rPr>
          <w:u w:val="single"/>
        </w:rPr>
        <w:t>other issues</w:t>
      </w:r>
      <w:r>
        <w:t xml:space="preserve">. </w:t>
      </w:r>
    </w:p>
    <w:p w14:paraId="77755925" w14:textId="77777777" w:rsidR="009348A3" w:rsidRDefault="009348A3" w:rsidP="009348A3">
      <w:r w:rsidRPr="00804619">
        <w:rPr>
          <w:rStyle w:val="Style13ptBold"/>
        </w:rPr>
        <w:t>Ewing 15</w:t>
      </w:r>
      <w:r>
        <w:t xml:space="preserve"> — J. Jackson Ewing, Adjunct Research Fellow in International R</w:t>
      </w:r>
      <w:r w:rsidRPr="00EB5425">
        <w:t xml:space="preserve">elations </w:t>
      </w:r>
      <w:r>
        <w:t xml:space="preserve">and Head of the </w:t>
      </w:r>
      <w:r w:rsidRPr="00B63144">
        <w:t xml:space="preserve">Environment, Climate Change, and Food Security Program </w:t>
      </w:r>
      <w:r w:rsidRPr="00EB5425">
        <w:t xml:space="preserve">at </w:t>
      </w:r>
      <w:r>
        <w:t xml:space="preserve">the </w:t>
      </w:r>
      <w:r w:rsidRPr="00252B80">
        <w:t xml:space="preserve">S. </w:t>
      </w:r>
      <w:proofErr w:type="spellStart"/>
      <w:r w:rsidRPr="00252B80">
        <w:t>Rajaratnam</w:t>
      </w:r>
      <w:proofErr w:type="spellEnd"/>
      <w:r w:rsidRPr="00252B80">
        <w:t xml:space="preserve"> School of International Studies </w:t>
      </w:r>
      <w:r>
        <w:t xml:space="preserve">at </w:t>
      </w:r>
      <w:proofErr w:type="spellStart"/>
      <w:r w:rsidRPr="00EB5425">
        <w:t>Nanyang</w:t>
      </w:r>
      <w:proofErr w:type="spellEnd"/>
      <w:r w:rsidRPr="00EB5425">
        <w:t xml:space="preserve"> Technological University</w:t>
      </w:r>
      <w:r>
        <w:t xml:space="preserve"> (Singapore), holds a Ph.D. in Environmental Security and an M.A. in International Relations </w:t>
      </w:r>
      <w:r w:rsidRPr="00B63144">
        <w:t>from Bond University</w:t>
      </w:r>
      <w:r>
        <w:t xml:space="preserve"> (Australia), 2015 (“</w:t>
      </w:r>
      <w:r w:rsidRPr="00A2113B">
        <w:t>Why China and the U.S. Have Found C</w:t>
      </w:r>
      <w:r>
        <w:t xml:space="preserve">ommon Purpose on Climate Change,” </w:t>
      </w:r>
      <w:r>
        <w:rPr>
          <w:i/>
        </w:rPr>
        <w:t>U.S. News &amp; World Report</w:t>
      </w:r>
      <w:r>
        <w:t>, December 10</w:t>
      </w:r>
      <w:r w:rsidRPr="00EB5425">
        <w:rPr>
          <w:vertAlign w:val="superscript"/>
        </w:rPr>
        <w:t>th</w:t>
      </w:r>
      <w:r>
        <w:t xml:space="preserve">, Available Online at </w:t>
      </w:r>
      <w:hyperlink r:id="rId41" w:history="1">
        <w:r w:rsidRPr="004F6413">
          <w:rPr>
            <w:rStyle w:val="Hyperlink"/>
          </w:rPr>
          <w:t>http://www.usnews.com/news/articles/2015/12/10/why-china-and-</w:t>
        </w:r>
        <w:r w:rsidRPr="004F6413">
          <w:rPr>
            <w:rStyle w:val="Hyperlink"/>
          </w:rPr>
          <w:t>t</w:t>
        </w:r>
        <w:r w:rsidRPr="004F6413">
          <w:rPr>
            <w:rStyle w:val="Hyperlink"/>
          </w:rPr>
          <w:t>he-us-have-found-common-purpose-on-climate-change</w:t>
        </w:r>
      </w:hyperlink>
      <w:r>
        <w:t>, Accessed 07-17-2016)</w:t>
      </w:r>
    </w:p>
    <w:p w14:paraId="6BE9E0A4" w14:textId="77777777" w:rsidR="009348A3" w:rsidRDefault="009348A3" w:rsidP="009348A3">
      <w:r>
        <w:t>Some Welcome Common Ground</w:t>
      </w:r>
    </w:p>
    <w:p w14:paraId="065BEBB1" w14:textId="77777777" w:rsidR="009348A3" w:rsidRDefault="009348A3" w:rsidP="009348A3">
      <w:r w:rsidRPr="00BE29E7">
        <w:rPr>
          <w:rStyle w:val="StyleUnderline"/>
          <w:highlight w:val="yellow"/>
        </w:rPr>
        <w:t>Bilaterally</w:t>
      </w:r>
      <w:r w:rsidRPr="00A2113B">
        <w:rPr>
          <w:rStyle w:val="StyleUnderline"/>
        </w:rPr>
        <w:t xml:space="preserve">, American and Chinese </w:t>
      </w:r>
      <w:r w:rsidRPr="00BE29E7">
        <w:rPr>
          <w:rStyle w:val="StyleUnderline"/>
          <w:highlight w:val="yellow"/>
        </w:rPr>
        <w:t xml:space="preserve">diplomats have come to see climate change cooperation as </w:t>
      </w:r>
      <w:r w:rsidRPr="00BE29E7">
        <w:rPr>
          <w:rStyle w:val="Emphasis"/>
          <w:highlight w:val="yellow"/>
        </w:rPr>
        <w:t>low-hanging fruit</w:t>
      </w:r>
      <w:r w:rsidRPr="00BE29E7">
        <w:rPr>
          <w:rStyle w:val="StyleUnderline"/>
          <w:highlight w:val="yellow"/>
        </w:rPr>
        <w:t xml:space="preserve"> in an agenda otherwise brimming with strategic tension. From currency</w:t>
      </w:r>
      <w:r w:rsidRPr="00A2113B">
        <w:rPr>
          <w:rStyle w:val="StyleUnderline"/>
        </w:rPr>
        <w:t xml:space="preserve"> markets </w:t>
      </w:r>
      <w:r w:rsidRPr="00BE29E7">
        <w:rPr>
          <w:rStyle w:val="StyleUnderline"/>
          <w:highlight w:val="yellow"/>
        </w:rPr>
        <w:t>and</w:t>
      </w:r>
      <w:r w:rsidRPr="00A2113B">
        <w:rPr>
          <w:rStyle w:val="StyleUnderline"/>
        </w:rPr>
        <w:t xml:space="preserve"> competitive free </w:t>
      </w:r>
      <w:r w:rsidRPr="00BE29E7">
        <w:rPr>
          <w:rStyle w:val="StyleUnderline"/>
          <w:highlight w:val="yellow"/>
        </w:rPr>
        <w:t>trade</w:t>
      </w:r>
      <w:r w:rsidRPr="00A2113B">
        <w:rPr>
          <w:rStyle w:val="StyleUnderline"/>
        </w:rPr>
        <w:t xml:space="preserve"> groupings </w:t>
      </w:r>
      <w:r w:rsidRPr="00BE29E7">
        <w:rPr>
          <w:rStyle w:val="StyleUnderline"/>
          <w:highlight w:val="yellow"/>
        </w:rPr>
        <w:t>to maritime</w:t>
      </w:r>
      <w:r w:rsidRPr="00A2113B">
        <w:rPr>
          <w:rStyle w:val="StyleUnderline"/>
        </w:rPr>
        <w:t xml:space="preserve"> navigation </w:t>
      </w:r>
      <w:r w:rsidRPr="00BE29E7">
        <w:rPr>
          <w:rStyle w:val="StyleUnderline"/>
          <w:highlight w:val="yellow"/>
        </w:rPr>
        <w:t>and</w:t>
      </w:r>
      <w:r w:rsidRPr="00A2113B">
        <w:rPr>
          <w:rStyle w:val="StyleUnderline"/>
        </w:rPr>
        <w:t xml:space="preserve"> the rise of </w:t>
      </w:r>
      <w:r w:rsidRPr="00BE29E7">
        <w:rPr>
          <w:rStyle w:val="StyleUnderline"/>
          <w:highlight w:val="yellow"/>
        </w:rPr>
        <w:t>China’s military, the relationship does not lack for wicked problems</w:t>
      </w:r>
      <w:r>
        <w:t>.</w:t>
      </w:r>
    </w:p>
    <w:p w14:paraId="0F6D9F60" w14:textId="77777777" w:rsidR="009348A3" w:rsidRDefault="009348A3" w:rsidP="009348A3">
      <w:r w:rsidRPr="00BE29E7">
        <w:rPr>
          <w:rStyle w:val="StyleUnderline"/>
          <w:highlight w:val="yellow"/>
        </w:rPr>
        <w:t xml:space="preserve">Climate change used to be </w:t>
      </w:r>
      <w:r w:rsidRPr="00BE29E7">
        <w:rPr>
          <w:rStyle w:val="Emphasis"/>
          <w:highlight w:val="yellow"/>
        </w:rPr>
        <w:t>just another avenue for strategic posturing</w:t>
      </w:r>
      <w:r w:rsidRPr="00A2113B">
        <w:rPr>
          <w:rStyle w:val="StyleUnderline"/>
        </w:rPr>
        <w:t xml:space="preserve">, with China clinging to its status as a developing country with little culpability for the problem, and the U.S. justifying its inflexibility through China’s inaction. </w:t>
      </w:r>
      <w:r w:rsidRPr="00BE29E7">
        <w:rPr>
          <w:rStyle w:val="StyleUnderline"/>
          <w:highlight w:val="yellow"/>
        </w:rPr>
        <w:t xml:space="preserve">Those days have </w:t>
      </w:r>
      <w:r w:rsidRPr="00BE29E7">
        <w:rPr>
          <w:rStyle w:val="Emphasis"/>
          <w:highlight w:val="yellow"/>
        </w:rPr>
        <w:t>passed</w:t>
      </w:r>
      <w:r w:rsidRPr="00A2113B">
        <w:rPr>
          <w:rStyle w:val="StyleUnderline"/>
        </w:rPr>
        <w:t>, at least for now</w:t>
      </w:r>
      <w:r>
        <w:t>.</w:t>
      </w:r>
    </w:p>
    <w:p w14:paraId="7B87D095" w14:textId="77777777" w:rsidR="009348A3" w:rsidRDefault="009348A3" w:rsidP="009348A3">
      <w:r w:rsidRPr="00BE29E7">
        <w:rPr>
          <w:rStyle w:val="StyleUnderline"/>
          <w:highlight w:val="yellow"/>
        </w:rPr>
        <w:t xml:space="preserve">Beijing and Washington now see </w:t>
      </w:r>
      <w:r w:rsidRPr="00BE29E7">
        <w:rPr>
          <w:rStyle w:val="Emphasis"/>
          <w:highlight w:val="yellow"/>
        </w:rPr>
        <w:t>opportunity</w:t>
      </w:r>
      <w:r w:rsidRPr="00A2113B">
        <w:rPr>
          <w:rStyle w:val="StyleUnderline"/>
        </w:rPr>
        <w:t xml:space="preserve"> in the climate problem, </w:t>
      </w:r>
      <w:r w:rsidRPr="00BE29E7">
        <w:rPr>
          <w:rStyle w:val="StyleUnderline"/>
          <w:highlight w:val="yellow"/>
        </w:rPr>
        <w:t>and view it as a</w:t>
      </w:r>
      <w:r w:rsidRPr="00A2113B">
        <w:rPr>
          <w:rStyle w:val="StyleUnderline"/>
        </w:rPr>
        <w:t xml:space="preserve"> refreshingly </w:t>
      </w:r>
      <w:r w:rsidRPr="00BE29E7">
        <w:rPr>
          <w:rStyle w:val="Emphasis"/>
          <w:highlight w:val="yellow"/>
        </w:rPr>
        <w:t>non-zero sum game</w:t>
      </w:r>
      <w:r w:rsidRPr="00BE29E7">
        <w:rPr>
          <w:rStyle w:val="StyleUnderline"/>
          <w:highlight w:val="yellow"/>
        </w:rPr>
        <w:t>. They</w:t>
      </w:r>
      <w:r w:rsidRPr="00A2113B">
        <w:rPr>
          <w:rStyle w:val="StyleUnderline"/>
        </w:rPr>
        <w:t xml:space="preserve"> recently formed and now </w:t>
      </w:r>
      <w:proofErr w:type="spellStart"/>
      <w:r w:rsidRPr="00BE29E7">
        <w:rPr>
          <w:rStyle w:val="StyleUnderline"/>
          <w:highlight w:val="yellow"/>
        </w:rPr>
        <w:t>cofund</w:t>
      </w:r>
      <w:proofErr w:type="spellEnd"/>
      <w:r w:rsidRPr="00BE29E7">
        <w:rPr>
          <w:rStyle w:val="StyleUnderline"/>
          <w:highlight w:val="yellow"/>
        </w:rPr>
        <w:t xml:space="preserve"> the U.S.-China C</w:t>
      </w:r>
      <w:r w:rsidRPr="00A2113B">
        <w:rPr>
          <w:rStyle w:val="StyleUnderline"/>
        </w:rPr>
        <w:t xml:space="preserve">lean </w:t>
      </w:r>
      <w:r w:rsidRPr="00BE29E7">
        <w:rPr>
          <w:rStyle w:val="StyleUnderline"/>
          <w:highlight w:val="yellow"/>
        </w:rPr>
        <w:t>E</w:t>
      </w:r>
      <w:r w:rsidRPr="00A2113B">
        <w:rPr>
          <w:rStyle w:val="StyleUnderline"/>
        </w:rPr>
        <w:t xml:space="preserve">nergy </w:t>
      </w:r>
      <w:r w:rsidRPr="00BE29E7">
        <w:rPr>
          <w:rStyle w:val="StyleUnderline"/>
          <w:highlight w:val="yellow"/>
        </w:rPr>
        <w:t>R</w:t>
      </w:r>
      <w:r w:rsidRPr="00A2113B">
        <w:rPr>
          <w:rStyle w:val="StyleUnderline"/>
        </w:rPr>
        <w:t xml:space="preserve">esearch </w:t>
      </w:r>
      <w:r w:rsidRPr="00BE29E7">
        <w:rPr>
          <w:rStyle w:val="StyleUnderline"/>
          <w:highlight w:val="yellow"/>
        </w:rPr>
        <w:t>C</w:t>
      </w:r>
      <w:r w:rsidRPr="00A2113B">
        <w:rPr>
          <w:rStyle w:val="StyleUnderline"/>
        </w:rPr>
        <w:t xml:space="preserve">enter, </w:t>
      </w:r>
      <w:r w:rsidRPr="00BE29E7">
        <w:rPr>
          <w:rStyle w:val="StyleUnderline"/>
          <w:highlight w:val="yellow"/>
        </w:rPr>
        <w:t xml:space="preserve">with a mandate </w:t>
      </w:r>
      <w:r w:rsidRPr="00BE29E7">
        <w:rPr>
          <w:rStyle w:val="Emphasis"/>
          <w:highlight w:val="yellow"/>
        </w:rPr>
        <w:t>extending through 2020</w:t>
      </w:r>
      <w:r w:rsidRPr="00A2113B">
        <w:rPr>
          <w:rStyle w:val="StyleUnderline"/>
        </w:rPr>
        <w:t xml:space="preserve">, </w:t>
      </w:r>
      <w:r w:rsidRPr="00BE29E7">
        <w:rPr>
          <w:rStyle w:val="StyleUnderline"/>
          <w:highlight w:val="yellow"/>
        </w:rPr>
        <w:t>and are pursuing technical cooperation</w:t>
      </w:r>
      <w:r w:rsidRPr="00A2113B">
        <w:rPr>
          <w:rStyle w:val="StyleUnderline"/>
        </w:rPr>
        <w:t xml:space="preserve"> on issues from carbon capture and sequestration to sustainable urban infrastructure</w:t>
      </w:r>
      <w:r>
        <w:t>.</w:t>
      </w:r>
    </w:p>
    <w:p w14:paraId="2459D280" w14:textId="77777777" w:rsidR="009348A3" w:rsidRDefault="009348A3" w:rsidP="009348A3">
      <w:r w:rsidRPr="00BE29E7">
        <w:rPr>
          <w:rStyle w:val="StyleUnderline"/>
          <w:highlight w:val="yellow"/>
        </w:rPr>
        <w:lastRenderedPageBreak/>
        <w:t xml:space="preserve">These connections feed into </w:t>
      </w:r>
      <w:r w:rsidRPr="00BE29E7">
        <w:rPr>
          <w:rStyle w:val="Emphasis"/>
          <w:highlight w:val="yellow"/>
        </w:rPr>
        <w:t>growing business ties</w:t>
      </w:r>
      <w:r w:rsidRPr="00BE29E7">
        <w:rPr>
          <w:rStyle w:val="StyleUnderline"/>
          <w:highlight w:val="yellow"/>
        </w:rPr>
        <w:t>, manifested</w:t>
      </w:r>
      <w:r w:rsidRPr="00A2113B">
        <w:rPr>
          <w:rStyle w:val="StyleUnderline"/>
        </w:rPr>
        <w:t xml:space="preserve"> most publicly </w:t>
      </w:r>
      <w:r w:rsidRPr="00BE29E7">
        <w:rPr>
          <w:rStyle w:val="StyleUnderline"/>
          <w:highlight w:val="yellow"/>
        </w:rPr>
        <w:t>through the annual U.S.-China C</w:t>
      </w:r>
      <w:r w:rsidRPr="00A2113B">
        <w:rPr>
          <w:rStyle w:val="StyleUnderline"/>
        </w:rPr>
        <w:t xml:space="preserve">lean </w:t>
      </w:r>
      <w:r w:rsidRPr="00BE29E7">
        <w:rPr>
          <w:rStyle w:val="StyleUnderline"/>
          <w:highlight w:val="yellow"/>
        </w:rPr>
        <w:t>E</w:t>
      </w:r>
      <w:r w:rsidRPr="00A2113B">
        <w:rPr>
          <w:rStyle w:val="StyleUnderline"/>
        </w:rPr>
        <w:t xml:space="preserve">nergy </w:t>
      </w:r>
      <w:r w:rsidRPr="00BE29E7">
        <w:rPr>
          <w:rStyle w:val="StyleUnderline"/>
          <w:highlight w:val="yellow"/>
        </w:rPr>
        <w:t>F</w:t>
      </w:r>
      <w:r w:rsidRPr="00A2113B">
        <w:rPr>
          <w:rStyle w:val="StyleUnderline"/>
        </w:rPr>
        <w:t xml:space="preserve">orum. </w:t>
      </w:r>
      <w:r w:rsidRPr="00BE29E7">
        <w:rPr>
          <w:rStyle w:val="StyleUnderline"/>
          <w:highlight w:val="yellow"/>
        </w:rPr>
        <w:t xml:space="preserve">Such ties create incentives that are likely to </w:t>
      </w:r>
      <w:r w:rsidRPr="00BE29E7">
        <w:rPr>
          <w:rStyle w:val="Emphasis"/>
          <w:highlight w:val="yellow"/>
        </w:rPr>
        <w:t>keep climate cooperation from being a flash in the pan</w:t>
      </w:r>
      <w:r>
        <w:t>.</w:t>
      </w:r>
    </w:p>
    <w:p w14:paraId="241C334D" w14:textId="77777777" w:rsidR="009348A3" w:rsidRPr="009348A3" w:rsidRDefault="009348A3" w:rsidP="009348A3"/>
    <w:p w14:paraId="3AECA0CB" w14:textId="63D20B2B" w:rsidR="009348A3" w:rsidRDefault="009348A3" w:rsidP="005A162F">
      <w:pPr>
        <w:pStyle w:val="Heading3"/>
      </w:pPr>
      <w:r>
        <w:lastRenderedPageBreak/>
        <w:t>China Solving Now</w:t>
      </w:r>
    </w:p>
    <w:p w14:paraId="766CD42F" w14:textId="77777777" w:rsidR="00ED17FE" w:rsidRPr="007B49FE" w:rsidRDefault="00ED17FE" w:rsidP="00ED17FE">
      <w:pPr>
        <w:pStyle w:val="Heading4"/>
      </w:pPr>
      <w:r>
        <w:t xml:space="preserve">China is </w:t>
      </w:r>
      <w:r>
        <w:rPr>
          <w:u w:val="single"/>
        </w:rPr>
        <w:t>fully committed</w:t>
      </w:r>
      <w:r>
        <w:t xml:space="preserve"> to substantial emissions reductions for </w:t>
      </w:r>
      <w:r>
        <w:rPr>
          <w:u w:val="single"/>
        </w:rPr>
        <w:t>self-interested</w:t>
      </w:r>
      <w:r>
        <w:t xml:space="preserve"> reasons — they’re </w:t>
      </w:r>
      <w:r w:rsidRPr="007B49FE">
        <w:rPr>
          <w:u w:val="single"/>
        </w:rPr>
        <w:t>already a climate leader</w:t>
      </w:r>
      <w:r>
        <w:t xml:space="preserve">.  </w:t>
      </w:r>
    </w:p>
    <w:p w14:paraId="4814F833" w14:textId="77777777" w:rsidR="00ED17FE" w:rsidRDefault="00ED17FE" w:rsidP="00ED17FE">
      <w:r w:rsidRPr="00D82279">
        <w:rPr>
          <w:rStyle w:val="Style13ptBold"/>
        </w:rPr>
        <w:t>Henderson et al. 16</w:t>
      </w:r>
      <w:r>
        <w:t xml:space="preserve"> — </w:t>
      </w:r>
      <w:r w:rsidRPr="00D82279">
        <w:t xml:space="preserve">Geoffrey Henderson, </w:t>
      </w:r>
      <w:proofErr w:type="spellStart"/>
      <w:r>
        <w:t>ChinaFAQs</w:t>
      </w:r>
      <w:proofErr w:type="spellEnd"/>
      <w:r>
        <w:t xml:space="preserve"> Project Specialist at the World Resources Institute, Graduate Student Researcher at the University of California-Santa Barbara, holds a B.A. in Political Science from Haverford College, with </w:t>
      </w:r>
      <w:proofErr w:type="spellStart"/>
      <w:r>
        <w:t>Ranping</w:t>
      </w:r>
      <w:proofErr w:type="spellEnd"/>
      <w:r>
        <w:t xml:space="preserve"> Song, </w:t>
      </w:r>
      <w:r w:rsidRPr="00497CC6">
        <w:t>Developing Country C</w:t>
      </w:r>
      <w:r>
        <w:t xml:space="preserve">limate Action Manager at the World Resources Institute, former </w:t>
      </w:r>
      <w:r w:rsidRPr="00497CC6">
        <w:t>China Campaign Manager for The Climate Group in Beijing</w:t>
      </w:r>
      <w:r>
        <w:t xml:space="preserve">, holds a Masters in Public Administration from the </w:t>
      </w:r>
      <w:r w:rsidRPr="00497CC6">
        <w:t>Wagner School of Public Service</w:t>
      </w:r>
      <w:r>
        <w:t xml:space="preserve"> at New York University, </w:t>
      </w:r>
      <w:r w:rsidRPr="00D82279">
        <w:t xml:space="preserve">and Paul </w:t>
      </w:r>
      <w:proofErr w:type="spellStart"/>
      <w:r w:rsidRPr="00D82279">
        <w:t>Joffe</w:t>
      </w:r>
      <w:proofErr w:type="spellEnd"/>
      <w:r>
        <w:t xml:space="preserve">, Senior Foreign Policy Counsel at the World Resources Institute, former Senior Director of </w:t>
      </w:r>
      <w:r w:rsidRPr="006E304E">
        <w:t>International Affairs at t</w:t>
      </w:r>
      <w:r>
        <w:t xml:space="preserve">he National Wildlife Federation, former </w:t>
      </w:r>
      <w:r w:rsidRPr="006E304E">
        <w:t>Deputy Assistant Secretary and Acting General Counsel at the Commerce Department du</w:t>
      </w:r>
      <w:r>
        <w:t>ring the Clinton Administration, holds a J.D. from Yale Law School, 2016 (“</w:t>
      </w:r>
      <w:r w:rsidRPr="00D82279">
        <w:t>5 Questions: What Does China’s New Five-Yea</w:t>
      </w:r>
      <w:r>
        <w:t>r Plan Mean for Climate Action?,” World Resources Institute, March 18</w:t>
      </w:r>
      <w:r w:rsidRPr="00C60055">
        <w:rPr>
          <w:vertAlign w:val="superscript"/>
        </w:rPr>
        <w:t>th</w:t>
      </w:r>
      <w:r>
        <w:t xml:space="preserve">, Available Online at </w:t>
      </w:r>
      <w:hyperlink r:id="rId42" w:history="1">
        <w:r w:rsidRPr="004F6413">
          <w:rPr>
            <w:rStyle w:val="Hyperlink"/>
          </w:rPr>
          <w:t>http://www.wri.org/blog/2016/03/5-questions-what-does-chinas-new-five-year-plan-mean-climate-action</w:t>
        </w:r>
      </w:hyperlink>
      <w:r>
        <w:t>, Accessed 07-17-2016)</w:t>
      </w:r>
    </w:p>
    <w:p w14:paraId="6782905F" w14:textId="77777777" w:rsidR="00ED17FE" w:rsidRDefault="00ED17FE" w:rsidP="00ED17FE">
      <w:r>
        <w:t>Why are these targets important?</w:t>
      </w:r>
    </w:p>
    <w:p w14:paraId="16E9702B" w14:textId="77777777" w:rsidR="00ED17FE" w:rsidRDefault="00ED17FE" w:rsidP="00ED17FE">
      <w:r w:rsidRPr="00403EE1">
        <w:rPr>
          <w:rStyle w:val="StyleUnderline"/>
        </w:rPr>
        <w:t xml:space="preserve">The </w:t>
      </w:r>
      <w:r w:rsidRPr="00353DF6">
        <w:rPr>
          <w:rStyle w:val="StyleUnderline"/>
          <w:highlight w:val="yellow"/>
        </w:rPr>
        <w:t>new targets</w:t>
      </w:r>
      <w:r w:rsidRPr="00403EE1">
        <w:rPr>
          <w:rStyle w:val="StyleUnderline"/>
        </w:rPr>
        <w:t xml:space="preserve"> in the plan </w:t>
      </w:r>
      <w:r w:rsidRPr="00353DF6">
        <w:rPr>
          <w:rStyle w:val="StyleUnderline"/>
          <w:highlight w:val="yellow"/>
        </w:rPr>
        <w:t>underscore</w:t>
      </w:r>
      <w:r w:rsidRPr="00403EE1">
        <w:rPr>
          <w:rStyle w:val="StyleUnderline"/>
        </w:rPr>
        <w:t xml:space="preserve"> the fact </w:t>
      </w:r>
      <w:r w:rsidRPr="00353DF6">
        <w:rPr>
          <w:rStyle w:val="StyleUnderline"/>
          <w:highlight w:val="yellow"/>
        </w:rPr>
        <w:t xml:space="preserve">that the country is </w:t>
      </w:r>
      <w:r w:rsidRPr="00353DF6">
        <w:rPr>
          <w:rStyle w:val="Emphasis"/>
          <w:highlight w:val="yellow"/>
        </w:rPr>
        <w:t>no longer merely concerned with</w:t>
      </w:r>
      <w:r w:rsidRPr="00403EE1">
        <w:rPr>
          <w:rStyle w:val="Emphasis"/>
        </w:rPr>
        <w:t xml:space="preserve"> the pace of </w:t>
      </w:r>
      <w:r w:rsidRPr="00353DF6">
        <w:rPr>
          <w:rStyle w:val="Emphasis"/>
          <w:highlight w:val="yellow"/>
        </w:rPr>
        <w:t>growth</w:t>
      </w:r>
      <w:r w:rsidRPr="00353DF6">
        <w:rPr>
          <w:rStyle w:val="StyleUnderline"/>
          <w:highlight w:val="yellow"/>
        </w:rPr>
        <w:t>, but with</w:t>
      </w:r>
      <w:r w:rsidRPr="00403EE1">
        <w:rPr>
          <w:rStyle w:val="StyleUnderline"/>
        </w:rPr>
        <w:t xml:space="preserve"> </w:t>
      </w:r>
      <w:r w:rsidRPr="00403EE1">
        <w:rPr>
          <w:rStyle w:val="Emphasis"/>
        </w:rPr>
        <w:t xml:space="preserve">the </w:t>
      </w:r>
      <w:r w:rsidRPr="00353DF6">
        <w:rPr>
          <w:rStyle w:val="Emphasis"/>
          <w:highlight w:val="yellow"/>
        </w:rPr>
        <w:t>quality of growth</w:t>
      </w:r>
      <w:r w:rsidRPr="00353DF6">
        <w:rPr>
          <w:rStyle w:val="StyleUnderline"/>
          <w:highlight w:val="yellow"/>
        </w:rPr>
        <w:t>. China’s efforts</w:t>
      </w:r>
      <w:r w:rsidRPr="00403EE1">
        <w:rPr>
          <w:rStyle w:val="StyleUnderline"/>
        </w:rPr>
        <w:t xml:space="preserve"> on sustainable development and climate action </w:t>
      </w:r>
      <w:r w:rsidRPr="00353DF6">
        <w:rPr>
          <w:rStyle w:val="StyleUnderline"/>
          <w:highlight w:val="yellow"/>
        </w:rPr>
        <w:t xml:space="preserve">are driven by </w:t>
      </w:r>
      <w:r w:rsidRPr="00353DF6">
        <w:rPr>
          <w:rStyle w:val="Emphasis"/>
          <w:highlight w:val="yellow"/>
        </w:rPr>
        <w:t>strong national interests</w:t>
      </w:r>
      <w:r w:rsidRPr="00353DF6">
        <w:rPr>
          <w:rStyle w:val="StyleUnderline"/>
          <w:highlight w:val="yellow"/>
        </w:rPr>
        <w:t xml:space="preserve">, such as concern about </w:t>
      </w:r>
      <w:r w:rsidRPr="00353DF6">
        <w:rPr>
          <w:rStyle w:val="Emphasis"/>
          <w:highlight w:val="yellow"/>
        </w:rPr>
        <w:t>the impacts of climate change</w:t>
      </w:r>
      <w:r w:rsidRPr="00353DF6">
        <w:rPr>
          <w:rStyle w:val="StyleUnderline"/>
          <w:highlight w:val="yellow"/>
        </w:rPr>
        <w:t>,</w:t>
      </w:r>
      <w:r w:rsidRPr="00403EE1">
        <w:rPr>
          <w:rStyle w:val="StyleUnderline"/>
        </w:rPr>
        <w:t xml:space="preserve"> </w:t>
      </w:r>
      <w:r w:rsidRPr="00403EE1">
        <w:rPr>
          <w:rStyle w:val="Emphasis"/>
        </w:rPr>
        <w:t xml:space="preserve">hazardous air </w:t>
      </w:r>
      <w:r w:rsidRPr="00353DF6">
        <w:rPr>
          <w:rStyle w:val="Emphasis"/>
          <w:highlight w:val="yellow"/>
        </w:rPr>
        <w:t>pollution</w:t>
      </w:r>
      <w:r w:rsidRPr="00353DF6">
        <w:rPr>
          <w:rStyle w:val="StyleUnderline"/>
          <w:highlight w:val="yellow"/>
        </w:rPr>
        <w:t xml:space="preserve"> and </w:t>
      </w:r>
      <w:r w:rsidRPr="00353DF6">
        <w:rPr>
          <w:rStyle w:val="Emphasis"/>
          <w:highlight w:val="yellow"/>
        </w:rPr>
        <w:t>energy security</w:t>
      </w:r>
      <w:r w:rsidRPr="00403EE1">
        <w:rPr>
          <w:rStyle w:val="StyleUnderline"/>
        </w:rPr>
        <w:t xml:space="preserve">. There’s also evidence that </w:t>
      </w:r>
      <w:r w:rsidRPr="00353DF6">
        <w:rPr>
          <w:rStyle w:val="StyleUnderline"/>
          <w:highlight w:val="yellow"/>
        </w:rPr>
        <w:t xml:space="preserve">China’s leaders recognize the </w:t>
      </w:r>
      <w:r w:rsidRPr="00353DF6">
        <w:rPr>
          <w:rStyle w:val="Emphasis"/>
          <w:highlight w:val="yellow"/>
        </w:rPr>
        <w:t>economic benefits of clean energy</w:t>
      </w:r>
      <w:r w:rsidRPr="00353DF6">
        <w:rPr>
          <w:rStyle w:val="StyleUnderline"/>
          <w:highlight w:val="yellow"/>
        </w:rPr>
        <w:t>, and</w:t>
      </w:r>
      <w:r w:rsidRPr="00403EE1">
        <w:rPr>
          <w:rStyle w:val="StyleUnderline"/>
        </w:rPr>
        <w:t xml:space="preserve"> that </w:t>
      </w:r>
      <w:r w:rsidRPr="00353DF6">
        <w:rPr>
          <w:rStyle w:val="StyleUnderline"/>
          <w:highlight w:val="yellow"/>
        </w:rPr>
        <w:t>new drivers will be required</w:t>
      </w:r>
      <w:r w:rsidRPr="00403EE1">
        <w:rPr>
          <w:rStyle w:val="StyleUnderline"/>
        </w:rPr>
        <w:t xml:space="preserve"> for the economy </w:t>
      </w:r>
      <w:r w:rsidRPr="00353DF6">
        <w:rPr>
          <w:rStyle w:val="StyleUnderline"/>
          <w:highlight w:val="yellow"/>
        </w:rPr>
        <w:t>to continue</w:t>
      </w:r>
      <w:r w:rsidRPr="00403EE1">
        <w:rPr>
          <w:rStyle w:val="StyleUnderline"/>
        </w:rPr>
        <w:t xml:space="preserve"> its </w:t>
      </w:r>
      <w:r w:rsidRPr="00353DF6">
        <w:rPr>
          <w:rStyle w:val="StyleUnderline"/>
          <w:highlight w:val="yellow"/>
        </w:rPr>
        <w:t>rapid</w:t>
      </w:r>
      <w:r w:rsidRPr="00403EE1">
        <w:rPr>
          <w:rStyle w:val="StyleUnderline"/>
        </w:rPr>
        <w:t xml:space="preserve"> economic </w:t>
      </w:r>
      <w:r w:rsidRPr="00353DF6">
        <w:rPr>
          <w:rStyle w:val="StyleUnderline"/>
          <w:highlight w:val="yellow"/>
        </w:rPr>
        <w:t>growth</w:t>
      </w:r>
      <w:r>
        <w:t>.</w:t>
      </w:r>
    </w:p>
    <w:p w14:paraId="1480EB6E" w14:textId="77777777" w:rsidR="00ED17FE" w:rsidRDefault="00ED17FE" w:rsidP="00ED17FE">
      <w:r w:rsidRPr="0006154A">
        <w:rPr>
          <w:rStyle w:val="StyleUnderline"/>
        </w:rPr>
        <w:t xml:space="preserve">To achieve these targets, </w:t>
      </w:r>
      <w:r w:rsidRPr="00353DF6">
        <w:rPr>
          <w:rStyle w:val="StyleUnderline"/>
          <w:highlight w:val="yellow"/>
        </w:rPr>
        <w:t xml:space="preserve">the plan calls for </w:t>
      </w:r>
      <w:r w:rsidRPr="00353DF6">
        <w:rPr>
          <w:rStyle w:val="Emphasis"/>
          <w:highlight w:val="yellow"/>
        </w:rPr>
        <w:t>controlling emissions from energy-intensive industries</w:t>
      </w:r>
      <w:r w:rsidRPr="0006154A">
        <w:rPr>
          <w:rStyle w:val="StyleUnderline"/>
        </w:rPr>
        <w:t xml:space="preserve"> like power and steel, </w:t>
      </w:r>
      <w:r w:rsidRPr="00353DF6">
        <w:rPr>
          <w:rStyle w:val="StyleUnderline"/>
          <w:highlight w:val="yellow"/>
        </w:rPr>
        <w:t xml:space="preserve">building a </w:t>
      </w:r>
      <w:r w:rsidRPr="00353DF6">
        <w:rPr>
          <w:rStyle w:val="Emphasis"/>
          <w:highlight w:val="yellow"/>
        </w:rPr>
        <w:t>unified national carbon emissions trading market</w:t>
      </w:r>
      <w:r w:rsidRPr="00353DF6">
        <w:rPr>
          <w:rStyle w:val="StyleUnderline"/>
          <w:highlight w:val="yellow"/>
        </w:rPr>
        <w:t xml:space="preserve">, implementing </w:t>
      </w:r>
      <w:r w:rsidRPr="00353DF6">
        <w:rPr>
          <w:rStyle w:val="Emphasis"/>
          <w:highlight w:val="yellow"/>
        </w:rPr>
        <w:t>emissions reporting and verification</w:t>
      </w:r>
      <w:r w:rsidRPr="0006154A">
        <w:rPr>
          <w:rStyle w:val="StyleUnderline"/>
        </w:rPr>
        <w:t xml:space="preserve"> for key industries, </w:t>
      </w:r>
      <w:r w:rsidRPr="00353DF6">
        <w:rPr>
          <w:rStyle w:val="StyleUnderline"/>
          <w:highlight w:val="yellow"/>
        </w:rPr>
        <w:t xml:space="preserve">and establishing a </w:t>
      </w:r>
      <w:r w:rsidRPr="00353DF6">
        <w:rPr>
          <w:rStyle w:val="Emphasis"/>
          <w:highlight w:val="yellow"/>
        </w:rPr>
        <w:t>green finance system</w:t>
      </w:r>
      <w:r w:rsidRPr="0006154A">
        <w:rPr>
          <w:rStyle w:val="StyleUnderline"/>
        </w:rPr>
        <w:t xml:space="preserve">, among other measures. </w:t>
      </w:r>
      <w:r w:rsidRPr="00353DF6">
        <w:rPr>
          <w:rStyle w:val="StyleUnderline"/>
          <w:highlight w:val="yellow"/>
        </w:rPr>
        <w:t>The plan</w:t>
      </w:r>
      <w:r w:rsidRPr="0006154A">
        <w:rPr>
          <w:rStyle w:val="StyleUnderline"/>
        </w:rPr>
        <w:t xml:space="preserve"> also </w:t>
      </w:r>
      <w:r w:rsidRPr="00353DF6">
        <w:rPr>
          <w:rStyle w:val="StyleUnderline"/>
          <w:highlight w:val="yellow"/>
        </w:rPr>
        <w:t>states</w:t>
      </w:r>
      <w:r w:rsidRPr="0006154A">
        <w:rPr>
          <w:rStyle w:val="StyleUnderline"/>
        </w:rPr>
        <w:t xml:space="preserve"> that </w:t>
      </w:r>
      <w:r w:rsidRPr="00353DF6">
        <w:rPr>
          <w:rStyle w:val="StyleUnderline"/>
          <w:highlight w:val="yellow"/>
        </w:rPr>
        <w:t xml:space="preserve">China will be </w:t>
      </w:r>
      <w:r w:rsidRPr="00353DF6">
        <w:rPr>
          <w:rStyle w:val="Emphasis"/>
          <w:highlight w:val="yellow"/>
        </w:rPr>
        <w:t>actively involved in the global effort</w:t>
      </w:r>
      <w:r w:rsidRPr="0006154A">
        <w:rPr>
          <w:rStyle w:val="StyleUnderline"/>
        </w:rPr>
        <w:t xml:space="preserve"> to address climate change, including advancing its own contribution, </w:t>
      </w:r>
      <w:r w:rsidRPr="00353DF6">
        <w:rPr>
          <w:rStyle w:val="StyleUnderline"/>
          <w:highlight w:val="yellow"/>
        </w:rPr>
        <w:t xml:space="preserve">and will </w:t>
      </w:r>
      <w:r w:rsidRPr="00353DF6">
        <w:rPr>
          <w:rStyle w:val="Emphasis"/>
          <w:highlight w:val="yellow"/>
        </w:rPr>
        <w:t>deepen its bilateral dialogue with other countries</w:t>
      </w:r>
      <w:r w:rsidRPr="00353DF6">
        <w:rPr>
          <w:rStyle w:val="StyleUnderline"/>
          <w:highlight w:val="yellow"/>
        </w:rPr>
        <w:t xml:space="preserve">. These efforts will provide </w:t>
      </w:r>
      <w:r w:rsidRPr="00353DF6">
        <w:rPr>
          <w:rStyle w:val="Emphasis"/>
          <w:highlight w:val="yellow"/>
        </w:rPr>
        <w:t>momentum toward stronger climate action</w:t>
      </w:r>
      <w:r w:rsidRPr="0006154A">
        <w:rPr>
          <w:rStyle w:val="StyleUnderline"/>
        </w:rPr>
        <w:t xml:space="preserve"> both </w:t>
      </w:r>
      <w:r w:rsidRPr="00353DF6">
        <w:rPr>
          <w:rStyle w:val="StyleUnderline"/>
          <w:highlight w:val="yellow"/>
        </w:rPr>
        <w:t xml:space="preserve">in China </w:t>
      </w:r>
      <w:r w:rsidRPr="00353DF6">
        <w:rPr>
          <w:rStyle w:val="Emphasis"/>
          <w:highlight w:val="yellow"/>
        </w:rPr>
        <w:t>and internationally</w:t>
      </w:r>
      <w:r>
        <w:t>.</w:t>
      </w:r>
    </w:p>
    <w:p w14:paraId="5B982268" w14:textId="77777777" w:rsidR="00ED17FE" w:rsidRPr="00ED17FE" w:rsidRDefault="00ED17FE" w:rsidP="00ED17FE"/>
    <w:p w14:paraId="0C03515B" w14:textId="77777777" w:rsidR="009348A3" w:rsidRPr="009D5D1A" w:rsidRDefault="009348A3" w:rsidP="009348A3">
      <w:pPr>
        <w:pStyle w:val="Heading4"/>
      </w:pPr>
      <w:r>
        <w:t xml:space="preserve">China is </w:t>
      </w:r>
      <w:r>
        <w:rPr>
          <w:u w:val="single"/>
        </w:rPr>
        <w:t>locked in</w:t>
      </w:r>
      <w:r>
        <w:t xml:space="preserve"> to substantial emissions reductions — it’s a </w:t>
      </w:r>
      <w:r>
        <w:rPr>
          <w:u w:val="single"/>
        </w:rPr>
        <w:t>byproduct</w:t>
      </w:r>
      <w:r>
        <w:t xml:space="preserve"> of their new development strategy. </w:t>
      </w:r>
    </w:p>
    <w:p w14:paraId="7654D6A3" w14:textId="77777777" w:rsidR="009348A3" w:rsidRDefault="009348A3" w:rsidP="009348A3">
      <w:r w:rsidRPr="00804619">
        <w:rPr>
          <w:rStyle w:val="Style13ptBold"/>
        </w:rPr>
        <w:t>Ewing 15</w:t>
      </w:r>
      <w:r>
        <w:t xml:space="preserve"> — J. Jackson Ewing, Adjunct Research Fellow in International R</w:t>
      </w:r>
      <w:r w:rsidRPr="00EB5425">
        <w:t xml:space="preserve">elations </w:t>
      </w:r>
      <w:r>
        <w:t xml:space="preserve">and Head of the </w:t>
      </w:r>
      <w:r w:rsidRPr="00B63144">
        <w:t xml:space="preserve">Environment, Climate Change, and Food Security Program </w:t>
      </w:r>
      <w:r w:rsidRPr="00EB5425">
        <w:t xml:space="preserve">at </w:t>
      </w:r>
      <w:r>
        <w:t xml:space="preserve">the </w:t>
      </w:r>
      <w:r w:rsidRPr="00252B80">
        <w:t xml:space="preserve">S. </w:t>
      </w:r>
      <w:proofErr w:type="spellStart"/>
      <w:r w:rsidRPr="00252B80">
        <w:t>Rajaratnam</w:t>
      </w:r>
      <w:proofErr w:type="spellEnd"/>
      <w:r w:rsidRPr="00252B80">
        <w:t xml:space="preserve"> School of International Studies </w:t>
      </w:r>
      <w:r>
        <w:t xml:space="preserve">at </w:t>
      </w:r>
      <w:proofErr w:type="spellStart"/>
      <w:r w:rsidRPr="00EB5425">
        <w:t>Nanyang</w:t>
      </w:r>
      <w:proofErr w:type="spellEnd"/>
      <w:r w:rsidRPr="00EB5425">
        <w:t xml:space="preserve"> Technological University</w:t>
      </w:r>
      <w:r>
        <w:t xml:space="preserve"> (Singapore), holds a Ph.D. in Environmental Security and an M.A. in International Relations </w:t>
      </w:r>
      <w:r w:rsidRPr="00B63144">
        <w:t>from Bond University</w:t>
      </w:r>
      <w:r>
        <w:t xml:space="preserve"> (Australia), 2015 (“</w:t>
      </w:r>
      <w:r w:rsidRPr="00A2113B">
        <w:t>Why China and the U.S. Have Found C</w:t>
      </w:r>
      <w:r>
        <w:t xml:space="preserve">ommon Purpose on Climate Change,” </w:t>
      </w:r>
      <w:r>
        <w:rPr>
          <w:i/>
        </w:rPr>
        <w:t>U.S. News &amp; World Report</w:t>
      </w:r>
      <w:r>
        <w:t>, December 10</w:t>
      </w:r>
      <w:r w:rsidRPr="00EB5425">
        <w:rPr>
          <w:vertAlign w:val="superscript"/>
        </w:rPr>
        <w:t>th</w:t>
      </w:r>
      <w:r>
        <w:t xml:space="preserve">, Available Online at </w:t>
      </w:r>
      <w:hyperlink r:id="rId43" w:history="1">
        <w:r w:rsidRPr="004F6413">
          <w:rPr>
            <w:rStyle w:val="Hyperlink"/>
          </w:rPr>
          <w:t>http://www.usnews.com/news/articles/2015/12/10/why-china-and-the-us-have-found-common-purpose-on-climate-change</w:t>
        </w:r>
      </w:hyperlink>
      <w:r>
        <w:t>, Accessed 07-17-2016)</w:t>
      </w:r>
    </w:p>
    <w:p w14:paraId="2FBB2F77" w14:textId="77777777" w:rsidR="009348A3" w:rsidRDefault="009348A3" w:rsidP="009348A3">
      <w:r>
        <w:t>China's Pollution Crisis</w:t>
      </w:r>
    </w:p>
    <w:p w14:paraId="3B18B2A3" w14:textId="77777777" w:rsidR="009348A3" w:rsidRDefault="009348A3" w:rsidP="009348A3">
      <w:r w:rsidRPr="005F6E48">
        <w:rPr>
          <w:rStyle w:val="StyleUnderline"/>
        </w:rPr>
        <w:t xml:space="preserve">In China, conventional </w:t>
      </w:r>
      <w:r w:rsidRPr="00FD3AEE">
        <w:rPr>
          <w:rStyle w:val="StyleUnderline"/>
          <w:highlight w:val="yellow"/>
        </w:rPr>
        <w:t>pollution has moved environmental issues up the list</w:t>
      </w:r>
      <w:r w:rsidRPr="005F6E48">
        <w:rPr>
          <w:rStyle w:val="StyleUnderline"/>
        </w:rPr>
        <w:t xml:space="preserve"> of development priorities </w:t>
      </w:r>
      <w:r w:rsidRPr="00FD3AEE">
        <w:rPr>
          <w:rStyle w:val="StyleUnderline"/>
          <w:highlight w:val="yellow"/>
        </w:rPr>
        <w:t>and made them part of</w:t>
      </w:r>
      <w:r w:rsidRPr="00FD3AEE">
        <w:rPr>
          <w:rStyle w:val="StyleUnderline"/>
        </w:rPr>
        <w:t xml:space="preserve"> the</w:t>
      </w:r>
      <w:r w:rsidRPr="005F6E48">
        <w:rPr>
          <w:rStyle w:val="StyleUnderline"/>
        </w:rPr>
        <w:t xml:space="preserve"> country’s </w:t>
      </w:r>
      <w:r w:rsidRPr="00FD3AEE">
        <w:rPr>
          <w:rStyle w:val="Emphasis"/>
          <w:highlight w:val="yellow"/>
        </w:rPr>
        <w:t>core national strategic calculations</w:t>
      </w:r>
      <w:r>
        <w:t>.</w:t>
      </w:r>
    </w:p>
    <w:p w14:paraId="3D89D8DA" w14:textId="77777777" w:rsidR="009348A3" w:rsidRDefault="009348A3" w:rsidP="009348A3">
      <w:r w:rsidRPr="005F6E48">
        <w:rPr>
          <w:rStyle w:val="StyleUnderline"/>
        </w:rPr>
        <w:t xml:space="preserve">The scale and scope of </w:t>
      </w:r>
      <w:r w:rsidRPr="00FD3AEE">
        <w:rPr>
          <w:rStyle w:val="StyleUnderline"/>
          <w:highlight w:val="yellow"/>
        </w:rPr>
        <w:t>protests against</w:t>
      </w:r>
      <w:r w:rsidRPr="005F6E48">
        <w:rPr>
          <w:rStyle w:val="StyleUnderline"/>
        </w:rPr>
        <w:t xml:space="preserve"> air </w:t>
      </w:r>
      <w:r w:rsidRPr="00FD3AEE">
        <w:rPr>
          <w:rStyle w:val="StyleUnderline"/>
          <w:highlight w:val="yellow"/>
        </w:rPr>
        <w:t>pollution and environmental decline</w:t>
      </w:r>
      <w:r>
        <w:t xml:space="preserve"> – which by some measurements lead to 1.6 million deaths per year – </w:t>
      </w:r>
      <w:r w:rsidRPr="00FD3AEE">
        <w:rPr>
          <w:rStyle w:val="StyleUnderline"/>
          <w:highlight w:val="yellow"/>
        </w:rPr>
        <w:t>are on the rise, and</w:t>
      </w:r>
      <w:r w:rsidRPr="005F6E48">
        <w:rPr>
          <w:rStyle w:val="StyleUnderline"/>
        </w:rPr>
        <w:t xml:space="preserve"> Chinese </w:t>
      </w:r>
      <w:r w:rsidRPr="00FD3AEE">
        <w:rPr>
          <w:rStyle w:val="StyleUnderline"/>
          <w:highlight w:val="yellow"/>
        </w:rPr>
        <w:t xml:space="preserve">leadership is </w:t>
      </w:r>
      <w:r w:rsidRPr="00FD3AEE">
        <w:rPr>
          <w:rStyle w:val="Emphasis"/>
          <w:highlight w:val="yellow"/>
        </w:rPr>
        <w:t>responding</w:t>
      </w:r>
      <w:r w:rsidRPr="00FD3AEE">
        <w:rPr>
          <w:rStyle w:val="Emphasis"/>
        </w:rPr>
        <w:t xml:space="preserve"> through rhetoric and practice</w:t>
      </w:r>
      <w:r>
        <w:t>.</w:t>
      </w:r>
    </w:p>
    <w:p w14:paraId="6C510187" w14:textId="77777777" w:rsidR="009348A3" w:rsidRDefault="009348A3" w:rsidP="009348A3">
      <w:r>
        <w:lastRenderedPageBreak/>
        <w:t xml:space="preserve">President </w:t>
      </w:r>
      <w:r w:rsidRPr="00FD3AEE">
        <w:rPr>
          <w:rStyle w:val="StyleUnderline"/>
        </w:rPr>
        <w:t>Xi called poor air quality Beijing’s “most prominent” challenge in 2014, while a top climate adviser deemed an acute pollution episode in the capital “unbearable.”</w:t>
      </w:r>
    </w:p>
    <w:p w14:paraId="7AB48C2E" w14:textId="77777777" w:rsidR="009348A3" w:rsidRDefault="009348A3" w:rsidP="009348A3">
      <w:r>
        <w:t xml:space="preserve">In response, </w:t>
      </w:r>
      <w:r w:rsidRPr="005F6E48">
        <w:rPr>
          <w:rStyle w:val="StyleUnderline"/>
        </w:rPr>
        <w:t xml:space="preserve">the </w:t>
      </w:r>
      <w:r w:rsidRPr="00FD3AEE">
        <w:rPr>
          <w:rStyle w:val="StyleUnderline"/>
          <w:highlight w:val="yellow"/>
        </w:rPr>
        <w:t>metrics for measuring</w:t>
      </w:r>
      <w:r w:rsidRPr="005F6E48">
        <w:rPr>
          <w:rStyle w:val="StyleUnderline"/>
        </w:rPr>
        <w:t xml:space="preserve"> local bureaucratic success and </w:t>
      </w:r>
      <w:r w:rsidRPr="00FD3AEE">
        <w:rPr>
          <w:rStyle w:val="StyleUnderline"/>
          <w:highlight w:val="yellow"/>
        </w:rPr>
        <w:t xml:space="preserve">promotions through party ranks </w:t>
      </w:r>
      <w:r w:rsidRPr="00FD3AEE">
        <w:rPr>
          <w:rStyle w:val="Emphasis"/>
          <w:highlight w:val="yellow"/>
        </w:rPr>
        <w:t>emphasize environmental performance</w:t>
      </w:r>
      <w:r w:rsidRPr="00FD3AEE">
        <w:rPr>
          <w:rStyle w:val="StyleUnderline"/>
          <w:highlight w:val="yellow"/>
        </w:rPr>
        <w:t xml:space="preserve"> more than ever</w:t>
      </w:r>
      <w:r w:rsidRPr="005F6E48">
        <w:rPr>
          <w:rStyle w:val="StyleUnderline"/>
        </w:rPr>
        <w:t xml:space="preserve"> before. </w:t>
      </w:r>
      <w:r w:rsidRPr="00FD3AEE">
        <w:rPr>
          <w:rStyle w:val="StyleUnderline"/>
          <w:highlight w:val="yellow"/>
        </w:rPr>
        <w:t>Punitive measures against polluters are gaining strength, and efforts to transform energy systems are accelerating</w:t>
      </w:r>
      <w:r w:rsidRPr="005F6E48">
        <w:rPr>
          <w:rStyle w:val="StyleUnderline"/>
        </w:rPr>
        <w:t xml:space="preserve"> through rapid expansions in solar, wind and nuclear sectors</w:t>
      </w:r>
      <w:r>
        <w:t>.</w:t>
      </w:r>
    </w:p>
    <w:p w14:paraId="7B72AF87" w14:textId="77777777" w:rsidR="009348A3" w:rsidRDefault="009348A3" w:rsidP="009348A3">
      <w:r w:rsidRPr="00FD3AEE">
        <w:rPr>
          <w:rStyle w:val="StyleUnderline"/>
          <w:highlight w:val="yellow"/>
        </w:rPr>
        <w:t xml:space="preserve">Such </w:t>
      </w:r>
      <w:r w:rsidRPr="001117C4">
        <w:rPr>
          <w:rStyle w:val="StyleUnderline"/>
          <w:highlight w:val="yellow"/>
        </w:rPr>
        <w:t>measures have the</w:t>
      </w:r>
      <w:r w:rsidRPr="005F6E48">
        <w:rPr>
          <w:rStyle w:val="StyleUnderline"/>
        </w:rPr>
        <w:t xml:space="preserve"> corollary </w:t>
      </w:r>
      <w:r w:rsidRPr="001117C4">
        <w:rPr>
          <w:rStyle w:val="StyleUnderline"/>
          <w:highlight w:val="yellow"/>
        </w:rPr>
        <w:t>effect of reducing</w:t>
      </w:r>
      <w:r w:rsidRPr="005F6E48">
        <w:rPr>
          <w:rStyle w:val="StyleUnderline"/>
        </w:rPr>
        <w:t xml:space="preserve"> greenhouse gas </w:t>
      </w:r>
      <w:r w:rsidRPr="001117C4">
        <w:rPr>
          <w:rStyle w:val="StyleUnderline"/>
          <w:highlight w:val="yellow"/>
        </w:rPr>
        <w:t xml:space="preserve">emissions, which has </w:t>
      </w:r>
      <w:r w:rsidRPr="009D5D1A">
        <w:rPr>
          <w:rStyle w:val="Emphasis"/>
          <w:highlight w:val="yellow"/>
        </w:rPr>
        <w:t>changed the ways</w:t>
      </w:r>
      <w:r w:rsidRPr="009D5D1A">
        <w:rPr>
          <w:rStyle w:val="Emphasis"/>
        </w:rPr>
        <w:t xml:space="preserve"> that Chinese </w:t>
      </w:r>
      <w:r w:rsidRPr="009D5D1A">
        <w:rPr>
          <w:rStyle w:val="Emphasis"/>
          <w:highlight w:val="yellow"/>
        </w:rPr>
        <w:t>leadership views international pressure to act</w:t>
      </w:r>
      <w:r w:rsidRPr="009D5D1A">
        <w:rPr>
          <w:rStyle w:val="Emphasis"/>
        </w:rPr>
        <w:t xml:space="preserve"> on climate change</w:t>
      </w:r>
      <w:r>
        <w:t>.</w:t>
      </w:r>
    </w:p>
    <w:p w14:paraId="79C4C0C1" w14:textId="77777777" w:rsidR="009348A3" w:rsidRDefault="009348A3" w:rsidP="009348A3">
      <w:r w:rsidRPr="001117C4">
        <w:rPr>
          <w:rStyle w:val="StyleUnderline"/>
          <w:highlight w:val="yellow"/>
        </w:rPr>
        <w:t>Outside pressures</w:t>
      </w:r>
      <w:r w:rsidRPr="005F6E48">
        <w:rPr>
          <w:rStyle w:val="StyleUnderline"/>
        </w:rPr>
        <w:t xml:space="preserve"> to reduce China’s carbon emissions </w:t>
      </w:r>
      <w:r w:rsidRPr="001117C4">
        <w:rPr>
          <w:rStyle w:val="StyleUnderline"/>
          <w:highlight w:val="yellow"/>
        </w:rPr>
        <w:t>used to be viewed as anathema to</w:t>
      </w:r>
      <w:r w:rsidRPr="005F6E48">
        <w:rPr>
          <w:rStyle w:val="StyleUnderline"/>
        </w:rPr>
        <w:t xml:space="preserve"> the country’s </w:t>
      </w:r>
      <w:r w:rsidRPr="001117C4">
        <w:rPr>
          <w:rStyle w:val="StyleUnderline"/>
          <w:highlight w:val="yellow"/>
        </w:rPr>
        <w:t>development</w:t>
      </w:r>
      <w:r w:rsidRPr="005F6E48">
        <w:rPr>
          <w:rStyle w:val="StyleUnderline"/>
        </w:rPr>
        <w:t xml:space="preserve"> needs, and a distraction from its core business of wealth generation and societal development. </w:t>
      </w:r>
      <w:r w:rsidRPr="001117C4">
        <w:rPr>
          <w:rStyle w:val="StyleUnderline"/>
          <w:highlight w:val="yellow"/>
        </w:rPr>
        <w:t xml:space="preserve">They are now seen as opportunities for gaining </w:t>
      </w:r>
      <w:r w:rsidRPr="009D5D1A">
        <w:rPr>
          <w:rStyle w:val="Emphasis"/>
          <w:highlight w:val="yellow"/>
        </w:rPr>
        <w:t>partnerships</w:t>
      </w:r>
      <w:r w:rsidRPr="001117C4">
        <w:rPr>
          <w:rStyle w:val="StyleUnderline"/>
          <w:highlight w:val="yellow"/>
        </w:rPr>
        <w:t xml:space="preserve">, </w:t>
      </w:r>
      <w:r w:rsidRPr="009D5D1A">
        <w:rPr>
          <w:rStyle w:val="Emphasis"/>
          <w:highlight w:val="yellow"/>
        </w:rPr>
        <w:t>technical support</w:t>
      </w:r>
      <w:r w:rsidRPr="001117C4">
        <w:rPr>
          <w:rStyle w:val="StyleUnderline"/>
          <w:highlight w:val="yellow"/>
        </w:rPr>
        <w:t xml:space="preserve"> and </w:t>
      </w:r>
      <w:r w:rsidRPr="009D5D1A">
        <w:rPr>
          <w:rStyle w:val="Emphasis"/>
          <w:highlight w:val="yellow"/>
        </w:rPr>
        <w:t>finance</w:t>
      </w:r>
      <w:r w:rsidRPr="001117C4">
        <w:rPr>
          <w:rStyle w:val="StyleUnderline"/>
          <w:highlight w:val="yellow"/>
        </w:rPr>
        <w:t xml:space="preserve"> to help</w:t>
      </w:r>
      <w:r w:rsidRPr="005F6E48">
        <w:rPr>
          <w:rStyle w:val="StyleUnderline"/>
        </w:rPr>
        <w:t xml:space="preserve"> China </w:t>
      </w:r>
      <w:r w:rsidRPr="001117C4">
        <w:rPr>
          <w:rStyle w:val="StyleUnderline"/>
          <w:highlight w:val="yellow"/>
        </w:rPr>
        <w:t>transition toward a cleaner</w:t>
      </w:r>
      <w:r w:rsidRPr="005F6E48">
        <w:rPr>
          <w:rStyle w:val="StyleUnderline"/>
        </w:rPr>
        <w:t xml:space="preserve"> energy </w:t>
      </w:r>
      <w:r w:rsidRPr="001117C4">
        <w:rPr>
          <w:rStyle w:val="StyleUnderline"/>
          <w:highlight w:val="yellow"/>
        </w:rPr>
        <w:t>future. This includes expanding</w:t>
      </w:r>
      <w:r w:rsidRPr="005F6E48">
        <w:rPr>
          <w:rStyle w:val="StyleUnderline"/>
        </w:rPr>
        <w:t xml:space="preserve"> China’s </w:t>
      </w:r>
      <w:r w:rsidRPr="001117C4">
        <w:rPr>
          <w:rStyle w:val="StyleUnderline"/>
          <w:highlight w:val="yellow"/>
        </w:rPr>
        <w:t>manufacturing and export of clean-energy</w:t>
      </w:r>
      <w:r w:rsidRPr="005F6E48">
        <w:rPr>
          <w:rStyle w:val="StyleUnderline"/>
        </w:rPr>
        <w:t xml:space="preserve"> technologies, </w:t>
      </w:r>
      <w:r w:rsidRPr="001117C4">
        <w:rPr>
          <w:rStyle w:val="StyleUnderline"/>
          <w:highlight w:val="yellow"/>
        </w:rPr>
        <w:t xml:space="preserve">which have </w:t>
      </w:r>
      <w:r w:rsidRPr="001117C4">
        <w:rPr>
          <w:rStyle w:val="Emphasis"/>
          <w:highlight w:val="yellow"/>
        </w:rPr>
        <w:t>strong</w:t>
      </w:r>
      <w:r w:rsidRPr="001117C4">
        <w:rPr>
          <w:rStyle w:val="Emphasis"/>
        </w:rPr>
        <w:t xml:space="preserve"> economic </w:t>
      </w:r>
      <w:r w:rsidRPr="001117C4">
        <w:rPr>
          <w:rStyle w:val="Emphasis"/>
          <w:highlight w:val="yellow"/>
        </w:rPr>
        <w:t>growth potential</w:t>
      </w:r>
      <w:r>
        <w:t>.</w:t>
      </w:r>
    </w:p>
    <w:p w14:paraId="0C23AFEA" w14:textId="77777777" w:rsidR="009348A3" w:rsidRDefault="009348A3" w:rsidP="009348A3">
      <w:r w:rsidRPr="001117C4">
        <w:rPr>
          <w:rStyle w:val="StyleUnderline"/>
          <w:highlight w:val="yellow"/>
        </w:rPr>
        <w:t>Xi’s China</w:t>
      </w:r>
      <w:r w:rsidRPr="005F6E48">
        <w:rPr>
          <w:rStyle w:val="StyleUnderline"/>
        </w:rPr>
        <w:t xml:space="preserve"> thus </w:t>
      </w:r>
      <w:r w:rsidRPr="001117C4">
        <w:rPr>
          <w:rStyle w:val="StyleUnderline"/>
          <w:highlight w:val="yellow"/>
        </w:rPr>
        <w:t>looks to the</w:t>
      </w:r>
      <w:r w:rsidRPr="005F6E48">
        <w:rPr>
          <w:rStyle w:val="StyleUnderline"/>
        </w:rPr>
        <w:t xml:space="preserve"> international </w:t>
      </w:r>
      <w:r w:rsidRPr="001117C4">
        <w:rPr>
          <w:rStyle w:val="StyleUnderline"/>
          <w:highlight w:val="yellow"/>
        </w:rPr>
        <w:t xml:space="preserve">climate arena for help addressing its domestic energy transition and pollution reduction goals. That the measures taken will also reduce climate risks is </w:t>
      </w:r>
      <w:r w:rsidRPr="001117C4">
        <w:rPr>
          <w:rStyle w:val="Emphasis"/>
          <w:highlight w:val="yellow"/>
        </w:rPr>
        <w:t>an added bonus</w:t>
      </w:r>
      <w:r>
        <w:t>.</w:t>
      </w:r>
    </w:p>
    <w:p w14:paraId="6FE5F417" w14:textId="77777777" w:rsidR="009348A3" w:rsidRDefault="009348A3" w:rsidP="009348A3"/>
    <w:p w14:paraId="3C1AF590" w14:textId="376A718F" w:rsidR="00ED17FE" w:rsidRPr="00ED17FE" w:rsidRDefault="00ED17FE" w:rsidP="00ED17FE">
      <w:pPr>
        <w:pStyle w:val="Heading4"/>
      </w:pPr>
      <w:r>
        <w:t xml:space="preserve">China’s new Five-Year Plan </w:t>
      </w:r>
      <w:r>
        <w:rPr>
          <w:u w:val="single"/>
        </w:rPr>
        <w:t>locks-in</w:t>
      </w:r>
      <w:r>
        <w:t xml:space="preserve"> emissions reduction targets — they’ll follow-through. </w:t>
      </w:r>
    </w:p>
    <w:p w14:paraId="714B7046" w14:textId="77777777" w:rsidR="00ED17FE" w:rsidRDefault="00ED17FE" w:rsidP="00ED17FE">
      <w:r w:rsidRPr="00D82279">
        <w:rPr>
          <w:rStyle w:val="Style13ptBold"/>
        </w:rPr>
        <w:t>Henderson et al. 16</w:t>
      </w:r>
      <w:r>
        <w:t xml:space="preserve"> — </w:t>
      </w:r>
      <w:r w:rsidRPr="00D82279">
        <w:t xml:space="preserve">Geoffrey Henderson, </w:t>
      </w:r>
      <w:proofErr w:type="spellStart"/>
      <w:r>
        <w:t>ChinaFAQs</w:t>
      </w:r>
      <w:proofErr w:type="spellEnd"/>
      <w:r>
        <w:t xml:space="preserve"> Project Specialist at the World Resources Institute, Graduate Student Researcher at the University of California-Santa Barbara, holds a B.A. in Political Science from Haverford College, with </w:t>
      </w:r>
      <w:proofErr w:type="spellStart"/>
      <w:r>
        <w:t>Ranping</w:t>
      </w:r>
      <w:proofErr w:type="spellEnd"/>
      <w:r>
        <w:t xml:space="preserve"> Song, </w:t>
      </w:r>
      <w:r w:rsidRPr="00497CC6">
        <w:t>Developing Country C</w:t>
      </w:r>
      <w:r>
        <w:t xml:space="preserve">limate Action Manager at the World Resources Institute, former </w:t>
      </w:r>
      <w:r w:rsidRPr="00497CC6">
        <w:t>China Campaign Manager for The Climate Group in Beijing</w:t>
      </w:r>
      <w:r>
        <w:t xml:space="preserve">, holds a Masters in Public Administration from the </w:t>
      </w:r>
      <w:r w:rsidRPr="00497CC6">
        <w:t>Wagner School of Public Service</w:t>
      </w:r>
      <w:r>
        <w:t xml:space="preserve"> at New York University, </w:t>
      </w:r>
      <w:r w:rsidRPr="00D82279">
        <w:t xml:space="preserve">and Paul </w:t>
      </w:r>
      <w:proofErr w:type="spellStart"/>
      <w:r w:rsidRPr="00D82279">
        <w:t>Joffe</w:t>
      </w:r>
      <w:proofErr w:type="spellEnd"/>
      <w:r>
        <w:t xml:space="preserve">, Senior Foreign Policy Counsel at the World Resources Institute, former Senior Director of </w:t>
      </w:r>
      <w:r w:rsidRPr="006E304E">
        <w:t>International Affairs at t</w:t>
      </w:r>
      <w:r>
        <w:t xml:space="preserve">he National Wildlife Federation, former </w:t>
      </w:r>
      <w:r w:rsidRPr="006E304E">
        <w:t>Deputy Assistant Secretary and Acting General Counsel at the Commerce Department du</w:t>
      </w:r>
      <w:r>
        <w:t>ring the Clinton Administration, holds a J.D. from Yale Law School, 2016 (“</w:t>
      </w:r>
      <w:r w:rsidRPr="00D82279">
        <w:t>5 Questions: What Does China’s New Five-Yea</w:t>
      </w:r>
      <w:r>
        <w:t>r Plan Mean for Climate Action?,” World Resources Institute, March 18</w:t>
      </w:r>
      <w:r w:rsidRPr="00C60055">
        <w:rPr>
          <w:vertAlign w:val="superscript"/>
        </w:rPr>
        <w:t>th</w:t>
      </w:r>
      <w:r>
        <w:t xml:space="preserve">, Available Online at </w:t>
      </w:r>
      <w:hyperlink r:id="rId44" w:history="1">
        <w:r w:rsidRPr="004F6413">
          <w:rPr>
            <w:rStyle w:val="Hyperlink"/>
          </w:rPr>
          <w:t>http://www.wri.org/blog/2016/03/5-questions-what-does-chinas-new-five-year-plan-mean-climate-action</w:t>
        </w:r>
      </w:hyperlink>
      <w:r>
        <w:t>, Accessed 07-17-2016)</w:t>
      </w:r>
    </w:p>
    <w:p w14:paraId="761F1AE6" w14:textId="77777777" w:rsidR="00ED17FE" w:rsidRDefault="00ED17FE" w:rsidP="00ED17FE">
      <w:r w:rsidRPr="00FB1911">
        <w:rPr>
          <w:rStyle w:val="StyleUnderline"/>
        </w:rPr>
        <w:t>China has</w:t>
      </w:r>
      <w:r>
        <w:t xml:space="preserve"> officially </w:t>
      </w:r>
      <w:r w:rsidRPr="00FB1911">
        <w:rPr>
          <w:rStyle w:val="StyleUnderline"/>
        </w:rPr>
        <w:t xml:space="preserve">unveiled its </w:t>
      </w:r>
      <w:r w:rsidRPr="00FB0A2F">
        <w:rPr>
          <w:rStyle w:val="StyleUnderline"/>
          <w:highlight w:val="yellow"/>
        </w:rPr>
        <w:t>13th Five-Year Plan</w:t>
      </w:r>
      <w:r>
        <w:t xml:space="preserve">, </w:t>
      </w:r>
      <w:r w:rsidRPr="00FB1911">
        <w:rPr>
          <w:rStyle w:val="StyleUnderline"/>
        </w:rPr>
        <w:t>which will guide the country’s economic and social development</w:t>
      </w:r>
      <w:r>
        <w:t xml:space="preserve"> from 2016 </w:t>
      </w:r>
      <w:r w:rsidRPr="00FB1911">
        <w:rPr>
          <w:rStyle w:val="StyleUnderline"/>
        </w:rPr>
        <w:t>through 2020. This</w:t>
      </w:r>
      <w:r>
        <w:t xml:space="preserve"> latest </w:t>
      </w:r>
      <w:r w:rsidRPr="00FB1911">
        <w:rPr>
          <w:rStyle w:val="StyleUnderline"/>
        </w:rPr>
        <w:t>edition</w:t>
      </w:r>
      <w:r>
        <w:t xml:space="preserve"> builds on progress made over the last five years, and </w:t>
      </w:r>
      <w:r w:rsidRPr="00FB0A2F">
        <w:rPr>
          <w:rStyle w:val="StyleUnderline"/>
          <w:highlight w:val="yellow"/>
        </w:rPr>
        <w:t xml:space="preserve">makes clear that </w:t>
      </w:r>
      <w:r w:rsidRPr="00FB0A2F">
        <w:rPr>
          <w:rStyle w:val="Emphasis"/>
          <w:highlight w:val="yellow"/>
        </w:rPr>
        <w:t>environmental stewardship</w:t>
      </w:r>
      <w:r w:rsidRPr="00FB0A2F">
        <w:rPr>
          <w:rStyle w:val="StyleUnderline"/>
          <w:highlight w:val="yellow"/>
        </w:rPr>
        <w:t xml:space="preserve"> is</w:t>
      </w:r>
      <w:r w:rsidRPr="00FB1911">
        <w:rPr>
          <w:rStyle w:val="StyleUnderline"/>
        </w:rPr>
        <w:t xml:space="preserve"> an </w:t>
      </w:r>
      <w:r w:rsidRPr="00FB0A2F">
        <w:rPr>
          <w:rStyle w:val="StyleUnderline"/>
          <w:highlight w:val="yellow"/>
        </w:rPr>
        <w:t>increasingly integral</w:t>
      </w:r>
      <w:r w:rsidRPr="00FB1911">
        <w:rPr>
          <w:rStyle w:val="StyleUnderline"/>
        </w:rPr>
        <w:t xml:space="preserve"> component of China’s development</w:t>
      </w:r>
      <w:r>
        <w:t>.</w:t>
      </w:r>
    </w:p>
    <w:p w14:paraId="2257D1EF" w14:textId="77777777" w:rsidR="00ED17FE" w:rsidRDefault="00ED17FE" w:rsidP="00ED17FE">
      <w:proofErr w:type="gramStart"/>
      <w:r w:rsidRPr="00CF49F5">
        <w:rPr>
          <w:rStyle w:val="StyleUnderline"/>
          <w:highlight w:val="yellow"/>
        </w:rPr>
        <w:t xml:space="preserve">The plan lays out </w:t>
      </w:r>
      <w:r w:rsidRPr="00CF49F5">
        <w:rPr>
          <w:rStyle w:val="Emphasis"/>
          <w:highlight w:val="yellow"/>
        </w:rPr>
        <w:t>targets and measures</w:t>
      </w:r>
      <w:r w:rsidRPr="00CF49F5">
        <w:rPr>
          <w:rStyle w:val="StyleUnderline"/>
          <w:highlight w:val="yellow"/>
        </w:rPr>
        <w:t xml:space="preserve"> to address</w:t>
      </w:r>
      <w:r w:rsidRPr="00FB1911">
        <w:rPr>
          <w:rStyle w:val="StyleUnderline"/>
        </w:rPr>
        <w:t xml:space="preserve"> several sustainability challenges—including </w:t>
      </w:r>
      <w:r w:rsidRPr="00CF49F5">
        <w:rPr>
          <w:rStyle w:val="StyleUnderline"/>
          <w:highlight w:val="yellow"/>
        </w:rPr>
        <w:t>climate change</w:t>
      </w:r>
      <w:r>
        <w:t>, air pollution, water, urbanization, transportation and more.</w:t>
      </w:r>
      <w:proofErr w:type="gramEnd"/>
      <w:r>
        <w:t xml:space="preserve"> </w:t>
      </w:r>
      <w:r w:rsidRPr="00E81153">
        <w:rPr>
          <w:rStyle w:val="StyleUnderline"/>
        </w:rPr>
        <w:t xml:space="preserve">The new plan’s high-level </w:t>
      </w:r>
      <w:r w:rsidRPr="00CF49F5">
        <w:rPr>
          <w:rStyle w:val="StyleUnderline"/>
          <w:highlight w:val="yellow"/>
        </w:rPr>
        <w:t>targets and policies will</w:t>
      </w:r>
      <w:r w:rsidRPr="00E81153">
        <w:rPr>
          <w:rStyle w:val="StyleUnderline"/>
        </w:rPr>
        <w:t xml:space="preserve"> continue to </w:t>
      </w:r>
      <w:r w:rsidRPr="00CF49F5">
        <w:rPr>
          <w:rStyle w:val="StyleUnderline"/>
          <w:highlight w:val="yellow"/>
        </w:rPr>
        <w:t>strengthen China’s efforts to shift to</w:t>
      </w:r>
      <w:r w:rsidRPr="00E81153">
        <w:rPr>
          <w:rStyle w:val="StyleUnderline"/>
        </w:rPr>
        <w:t xml:space="preserve"> </w:t>
      </w:r>
      <w:r w:rsidRPr="00CF49F5">
        <w:rPr>
          <w:rStyle w:val="Emphasis"/>
        </w:rPr>
        <w:t xml:space="preserve">a </w:t>
      </w:r>
      <w:r w:rsidRPr="00CF49F5">
        <w:rPr>
          <w:rStyle w:val="Emphasis"/>
          <w:highlight w:val="yellow"/>
        </w:rPr>
        <w:t>more sustainable</w:t>
      </w:r>
      <w:r w:rsidRPr="00CF49F5">
        <w:rPr>
          <w:rStyle w:val="Emphasis"/>
        </w:rPr>
        <w:t xml:space="preserve"> model of </w:t>
      </w:r>
      <w:r w:rsidRPr="00CF49F5">
        <w:rPr>
          <w:rStyle w:val="Emphasis"/>
          <w:highlight w:val="yellow"/>
        </w:rPr>
        <w:t>growth</w:t>
      </w:r>
      <w:r w:rsidRPr="00E81153">
        <w:rPr>
          <w:rStyle w:val="StyleUnderline"/>
        </w:rPr>
        <w:t xml:space="preserve"> and deliver on its climate commitments</w:t>
      </w:r>
      <w:r>
        <w:t>. Here’s a look at the highlights and importance of the plan for China’s action on energy and climate change:</w:t>
      </w:r>
    </w:p>
    <w:p w14:paraId="1E1D725A" w14:textId="77777777" w:rsidR="00ED17FE" w:rsidRDefault="00ED17FE" w:rsidP="00ED17FE">
      <w:r>
        <w:t>What are the highlights of the plan for energy and climate?</w:t>
      </w:r>
    </w:p>
    <w:p w14:paraId="6AB8A6D5" w14:textId="77777777" w:rsidR="00ED17FE" w:rsidRDefault="00ED17FE" w:rsidP="00ED17FE">
      <w:r w:rsidRPr="00E81153">
        <w:rPr>
          <w:rStyle w:val="StyleUnderline"/>
        </w:rPr>
        <w:t xml:space="preserve">China plans to develop its economy by more than 6.5 percent per year over the next five years. </w:t>
      </w:r>
      <w:r w:rsidRPr="00F251B3">
        <w:rPr>
          <w:rStyle w:val="StyleUnderline"/>
          <w:highlight w:val="yellow"/>
        </w:rPr>
        <w:t>Under the plan,</w:t>
      </w:r>
      <w:r w:rsidRPr="00E81153">
        <w:rPr>
          <w:rStyle w:val="StyleUnderline"/>
        </w:rPr>
        <w:t xml:space="preserve"> this </w:t>
      </w:r>
      <w:r w:rsidRPr="00F251B3">
        <w:rPr>
          <w:rStyle w:val="StyleUnderline"/>
          <w:highlight w:val="yellow"/>
        </w:rPr>
        <w:t>growth will increasingly come from services</w:t>
      </w:r>
      <w:r>
        <w:t>—which will rise from 50.5 to 56 percent of the economy by 2020—</w:t>
      </w:r>
      <w:r w:rsidRPr="00F251B3">
        <w:rPr>
          <w:rStyle w:val="StyleUnderline"/>
          <w:highlight w:val="yellow"/>
        </w:rPr>
        <w:t xml:space="preserve">and more innovative and </w:t>
      </w:r>
      <w:r w:rsidRPr="00F251B3">
        <w:rPr>
          <w:rStyle w:val="StyleUnderline"/>
          <w:highlight w:val="yellow"/>
        </w:rPr>
        <w:lastRenderedPageBreak/>
        <w:t>efficient manufacturing. These sectors</w:t>
      </w:r>
      <w:r w:rsidRPr="00E81153">
        <w:rPr>
          <w:rStyle w:val="StyleUnderline"/>
        </w:rPr>
        <w:t xml:space="preserve"> typically </w:t>
      </w:r>
      <w:r w:rsidRPr="00F251B3">
        <w:rPr>
          <w:rStyle w:val="StyleUnderline"/>
          <w:highlight w:val="yellow"/>
        </w:rPr>
        <w:t xml:space="preserve">have </w:t>
      </w:r>
      <w:r w:rsidRPr="00F251B3">
        <w:rPr>
          <w:rStyle w:val="Emphasis"/>
          <w:highlight w:val="yellow"/>
        </w:rPr>
        <w:t>lower</w:t>
      </w:r>
      <w:r w:rsidRPr="00E81153">
        <w:rPr>
          <w:rStyle w:val="Emphasis"/>
        </w:rPr>
        <w:t xml:space="preserve"> air pollutant and greenhouse gas </w:t>
      </w:r>
      <w:r w:rsidRPr="00F251B3">
        <w:rPr>
          <w:rStyle w:val="Emphasis"/>
          <w:highlight w:val="yellow"/>
        </w:rPr>
        <w:t>emissions</w:t>
      </w:r>
      <w:r w:rsidRPr="00F251B3">
        <w:rPr>
          <w:rStyle w:val="StyleUnderline"/>
        </w:rPr>
        <w:t xml:space="preserve"> than</w:t>
      </w:r>
      <w:r w:rsidRPr="00E81153">
        <w:rPr>
          <w:rStyle w:val="StyleUnderline"/>
        </w:rPr>
        <w:t xml:space="preserve"> China’s traditional growth engines, like heavy industry and infrastructure construction</w:t>
      </w:r>
      <w:r>
        <w:t>.</w:t>
      </w:r>
    </w:p>
    <w:p w14:paraId="48E525CD" w14:textId="77777777" w:rsidR="00ED17FE" w:rsidRDefault="00ED17FE" w:rsidP="00ED17FE">
      <w:r w:rsidRPr="00ED17FE">
        <w:rPr>
          <w:rStyle w:val="StyleUnderline"/>
          <w:highlight w:val="yellow"/>
        </w:rPr>
        <w:t>The plan sets</w:t>
      </w:r>
      <w:r w:rsidRPr="00E81153">
        <w:rPr>
          <w:rStyle w:val="StyleUnderline"/>
        </w:rPr>
        <w:t xml:space="preserve"> out a </w:t>
      </w:r>
      <w:r w:rsidRPr="00ED17FE">
        <w:rPr>
          <w:rStyle w:val="StyleUnderline"/>
          <w:highlight w:val="yellow"/>
        </w:rPr>
        <w:t>new</w:t>
      </w:r>
      <w:r w:rsidRPr="00E81153">
        <w:rPr>
          <w:rStyle w:val="StyleUnderline"/>
        </w:rPr>
        <w:t xml:space="preserve"> round of </w:t>
      </w:r>
      <w:r w:rsidRPr="00ED17FE">
        <w:rPr>
          <w:rStyle w:val="StyleUnderline"/>
          <w:highlight w:val="yellow"/>
        </w:rPr>
        <w:t>targets for</w:t>
      </w:r>
      <w:r>
        <w:t xml:space="preserve"> the </w:t>
      </w:r>
      <w:r w:rsidRPr="00ED17FE">
        <w:rPr>
          <w:rStyle w:val="StyleUnderline"/>
          <w:highlight w:val="yellow"/>
        </w:rPr>
        <w:t>carbon and energy intensity</w:t>
      </w:r>
      <w:r>
        <w:t xml:space="preserve"> of China’s economy. </w:t>
      </w:r>
      <w:r w:rsidRPr="00E81153">
        <w:rPr>
          <w:rStyle w:val="StyleUnderline"/>
        </w:rPr>
        <w:t xml:space="preserve">With China’s new target for an 18 percent reduction in carbon-intensity from 2015 levels, we estimate that </w:t>
      </w:r>
      <w:r w:rsidRPr="00ED17FE">
        <w:rPr>
          <w:rStyle w:val="StyleUnderline"/>
          <w:highlight w:val="yellow"/>
        </w:rPr>
        <w:t>China will</w:t>
      </w:r>
      <w:r w:rsidRPr="00E81153">
        <w:rPr>
          <w:rStyle w:val="StyleUnderline"/>
        </w:rPr>
        <w:t xml:space="preserve"> actually </w:t>
      </w:r>
      <w:r w:rsidRPr="00ED17FE">
        <w:rPr>
          <w:rStyle w:val="StyleUnderline"/>
          <w:highlight w:val="yellow"/>
        </w:rPr>
        <w:t>reduce its carbon intensity 48 percent from 2005 levels by 2020, exceeding its original target</w:t>
      </w:r>
      <w:r w:rsidRPr="00E81153">
        <w:rPr>
          <w:rStyle w:val="StyleUnderline"/>
        </w:rPr>
        <w:t xml:space="preserve"> of a 40-45 percent reduction by that year. </w:t>
      </w:r>
      <w:r w:rsidRPr="00ED17FE">
        <w:rPr>
          <w:rStyle w:val="StyleUnderline"/>
          <w:highlight w:val="yellow"/>
        </w:rPr>
        <w:t>It will</w:t>
      </w:r>
      <w:r w:rsidRPr="00E81153">
        <w:rPr>
          <w:rStyle w:val="StyleUnderline"/>
        </w:rPr>
        <w:t xml:space="preserve"> also </w:t>
      </w:r>
      <w:r w:rsidRPr="00ED17FE">
        <w:rPr>
          <w:rStyle w:val="StyleUnderline"/>
          <w:highlight w:val="yellow"/>
        </w:rPr>
        <w:t>be a first step toward achieving its Paris</w:t>
      </w:r>
      <w:r>
        <w:t xml:space="preserve"> Agreement </w:t>
      </w:r>
      <w:r w:rsidRPr="00ED17FE">
        <w:rPr>
          <w:rStyle w:val="StyleUnderline"/>
          <w:highlight w:val="yellow"/>
        </w:rPr>
        <w:t>pledge</w:t>
      </w:r>
      <w:r w:rsidRPr="00E81153">
        <w:rPr>
          <w:rStyle w:val="StyleUnderline"/>
        </w:rPr>
        <w:t xml:space="preserve"> to reduce carbon intensity 60 to 65 percent by 2030. The plan also includes a goal to reduce energy intensity by 15 percent, suggests that China’s most-developed eastern regions will be the first to peak their carbon emissions, and builds on efforts to increase China’s forest stock</w:t>
      </w:r>
      <w:r>
        <w:t>.</w:t>
      </w:r>
    </w:p>
    <w:p w14:paraId="19E7FCF2" w14:textId="77777777" w:rsidR="00ED17FE" w:rsidRDefault="00ED17FE" w:rsidP="00ED17FE">
      <w:r>
        <w:t>[Graph Omitted]</w:t>
      </w:r>
    </w:p>
    <w:p w14:paraId="73DF90B9" w14:textId="77777777" w:rsidR="00ED17FE" w:rsidRDefault="00ED17FE" w:rsidP="00ED17FE">
      <w:r w:rsidRPr="00403EE1">
        <w:rPr>
          <w:rStyle w:val="StyleUnderline"/>
        </w:rPr>
        <w:t xml:space="preserve">For the first time, </w:t>
      </w:r>
      <w:r w:rsidRPr="007B49FE">
        <w:rPr>
          <w:rStyle w:val="StyleUnderline"/>
          <w:highlight w:val="yellow"/>
        </w:rPr>
        <w:t xml:space="preserve">the plan includes </w:t>
      </w:r>
      <w:r w:rsidRPr="007B49FE">
        <w:rPr>
          <w:rStyle w:val="Emphasis"/>
          <w:highlight w:val="yellow"/>
        </w:rPr>
        <w:t>quantified guidance</w:t>
      </w:r>
      <w:r w:rsidRPr="007B49FE">
        <w:rPr>
          <w:rStyle w:val="StyleUnderline"/>
          <w:highlight w:val="yellow"/>
        </w:rPr>
        <w:t xml:space="preserve"> on energy consumption control</w:t>
      </w:r>
      <w:r w:rsidRPr="00403EE1">
        <w:rPr>
          <w:rStyle w:val="StyleUnderline"/>
        </w:rPr>
        <w:t xml:space="preserve">, stating that China should limit its energy use to 5 billion tons of standard coal equivalent. </w:t>
      </w:r>
      <w:r w:rsidRPr="007B49FE">
        <w:rPr>
          <w:rStyle w:val="StyleUnderline"/>
          <w:highlight w:val="yellow"/>
        </w:rPr>
        <w:t>As energy is the largest source of</w:t>
      </w:r>
      <w:r w:rsidRPr="00403EE1">
        <w:rPr>
          <w:rStyle w:val="StyleUnderline"/>
        </w:rPr>
        <w:t xml:space="preserve"> carbon </w:t>
      </w:r>
      <w:r w:rsidRPr="007B49FE">
        <w:rPr>
          <w:rStyle w:val="StyleUnderline"/>
          <w:highlight w:val="yellow"/>
        </w:rPr>
        <w:t>emissions, limiting</w:t>
      </w:r>
      <w:r w:rsidRPr="00403EE1">
        <w:rPr>
          <w:rStyle w:val="StyleUnderline"/>
        </w:rPr>
        <w:t xml:space="preserve"> energy </w:t>
      </w:r>
      <w:r w:rsidRPr="007B49FE">
        <w:rPr>
          <w:rStyle w:val="StyleUnderline"/>
          <w:highlight w:val="yellow"/>
        </w:rPr>
        <w:t>consumption is an important component of China’s</w:t>
      </w:r>
      <w:r w:rsidRPr="00403EE1">
        <w:rPr>
          <w:rStyle w:val="StyleUnderline"/>
        </w:rPr>
        <w:t xml:space="preserve"> implementation of its </w:t>
      </w:r>
      <w:r w:rsidRPr="007B49FE">
        <w:rPr>
          <w:rStyle w:val="StyleUnderline"/>
          <w:highlight w:val="yellow"/>
        </w:rPr>
        <w:t>Paris commitments</w:t>
      </w:r>
      <w:r w:rsidRPr="00403EE1">
        <w:rPr>
          <w:rStyle w:val="StyleUnderline"/>
        </w:rPr>
        <w:t>. This guidance seems to be an effort to ensure an upper limit on energy consumption</w:t>
      </w:r>
      <w:r>
        <w:t xml:space="preserve">, as there are signs that China’s energy use could be lower than 5 billion tons in 2020. </w:t>
      </w:r>
      <w:r w:rsidRPr="00403EE1">
        <w:rPr>
          <w:rStyle w:val="StyleUnderline"/>
        </w:rPr>
        <w:t xml:space="preserve">Growth in China’s energy use has slowed in recent years, and </w:t>
      </w:r>
      <w:r w:rsidRPr="00ED17FE">
        <w:rPr>
          <w:rStyle w:val="StyleUnderline"/>
          <w:highlight w:val="yellow"/>
        </w:rPr>
        <w:t xml:space="preserve">China has the potential to achieve its economic goals with </w:t>
      </w:r>
      <w:r w:rsidRPr="00ED17FE">
        <w:rPr>
          <w:rStyle w:val="Emphasis"/>
          <w:highlight w:val="yellow"/>
        </w:rPr>
        <w:t>less energy</w:t>
      </w:r>
      <w:r w:rsidRPr="00403EE1">
        <w:rPr>
          <w:rStyle w:val="StyleUnderline"/>
        </w:rPr>
        <w:t xml:space="preserve"> through </w:t>
      </w:r>
      <w:r w:rsidRPr="00ED17FE">
        <w:rPr>
          <w:rStyle w:val="Emphasis"/>
        </w:rPr>
        <w:t>energy efficiency initiatives</w:t>
      </w:r>
      <w:r>
        <w:t>.</w:t>
      </w:r>
    </w:p>
    <w:p w14:paraId="3158F0CF" w14:textId="77777777" w:rsidR="00ED17FE" w:rsidRDefault="00ED17FE" w:rsidP="009348A3"/>
    <w:p w14:paraId="0C985641" w14:textId="77777777" w:rsidR="00ED17FE" w:rsidRPr="00790697" w:rsidRDefault="00ED17FE" w:rsidP="00ED17FE">
      <w:pPr>
        <w:pStyle w:val="Heading4"/>
      </w:pPr>
      <w:r>
        <w:t xml:space="preserve">China </w:t>
      </w:r>
      <w:r w:rsidRPr="00C331AA">
        <w:rPr>
          <w:u w:val="single"/>
        </w:rPr>
        <w:t>already exceeded</w:t>
      </w:r>
      <w:r>
        <w:t xml:space="preserve"> its climate goals from the last Five-Year Plan. </w:t>
      </w:r>
    </w:p>
    <w:p w14:paraId="4B31C51E" w14:textId="77777777" w:rsidR="00ED17FE" w:rsidRDefault="00ED17FE" w:rsidP="00ED17FE">
      <w:r w:rsidRPr="00D82279">
        <w:rPr>
          <w:rStyle w:val="Style13ptBold"/>
        </w:rPr>
        <w:t>Henderson et al. 16</w:t>
      </w:r>
      <w:r>
        <w:t xml:space="preserve"> — </w:t>
      </w:r>
      <w:r w:rsidRPr="00D82279">
        <w:t xml:space="preserve">Geoffrey Henderson, </w:t>
      </w:r>
      <w:proofErr w:type="spellStart"/>
      <w:r>
        <w:t>ChinaFAQs</w:t>
      </w:r>
      <w:proofErr w:type="spellEnd"/>
      <w:r>
        <w:t xml:space="preserve"> Project Specialist at the World Resources Institute, Graduate Student Researcher at the University of California-Santa Barbara, holds a B.A. in Political Science from Haverford College, with </w:t>
      </w:r>
      <w:proofErr w:type="spellStart"/>
      <w:r>
        <w:t>Ranping</w:t>
      </w:r>
      <w:proofErr w:type="spellEnd"/>
      <w:r>
        <w:t xml:space="preserve"> Song, </w:t>
      </w:r>
      <w:r w:rsidRPr="00497CC6">
        <w:t>Developing Country C</w:t>
      </w:r>
      <w:r>
        <w:t xml:space="preserve">limate Action Manager at the World Resources Institute, former </w:t>
      </w:r>
      <w:r w:rsidRPr="00497CC6">
        <w:t>China Campaign Manager for The Climate Group in Beijing</w:t>
      </w:r>
      <w:r>
        <w:t xml:space="preserve">, holds a Masters in Public Administration from the </w:t>
      </w:r>
      <w:r w:rsidRPr="00497CC6">
        <w:t>Wagner School of Public Service</w:t>
      </w:r>
      <w:r>
        <w:t xml:space="preserve"> at New York University, </w:t>
      </w:r>
      <w:r w:rsidRPr="00D82279">
        <w:t xml:space="preserve">and Paul </w:t>
      </w:r>
      <w:proofErr w:type="spellStart"/>
      <w:r w:rsidRPr="00D82279">
        <w:t>Joffe</w:t>
      </w:r>
      <w:proofErr w:type="spellEnd"/>
      <w:r>
        <w:t xml:space="preserve">, Senior Foreign Policy Counsel at the World Resources Institute, former Senior Director of </w:t>
      </w:r>
      <w:r w:rsidRPr="006E304E">
        <w:t>International Affairs at t</w:t>
      </w:r>
      <w:r>
        <w:t xml:space="preserve">he National Wildlife Federation, former </w:t>
      </w:r>
      <w:r w:rsidRPr="006E304E">
        <w:t>Deputy Assistant Secretary and Acting General Counsel at the Commerce Department du</w:t>
      </w:r>
      <w:r>
        <w:t>ring the Clinton Administration, holds a J.D. from Yale Law School, 2016 (“</w:t>
      </w:r>
      <w:r w:rsidRPr="00D82279">
        <w:t>5 Questions: What Does China’s New Five-Yea</w:t>
      </w:r>
      <w:r>
        <w:t>r Plan Mean for Climate Action?,” World Resources Institute, March 18</w:t>
      </w:r>
      <w:r w:rsidRPr="00C60055">
        <w:rPr>
          <w:vertAlign w:val="superscript"/>
        </w:rPr>
        <w:t>th</w:t>
      </w:r>
      <w:r>
        <w:t xml:space="preserve">, Available Online at </w:t>
      </w:r>
      <w:hyperlink r:id="rId45" w:history="1">
        <w:r w:rsidRPr="004F6413">
          <w:rPr>
            <w:rStyle w:val="Hyperlink"/>
          </w:rPr>
          <w:t>http://www.wri.org/blog/2016/03/5-questions-what-does-chinas-new-five-year-plan-mean-climate-action</w:t>
        </w:r>
      </w:hyperlink>
      <w:r>
        <w:t>, Accessed 07-17-2016)</w:t>
      </w:r>
    </w:p>
    <w:p w14:paraId="4F63F101" w14:textId="77777777" w:rsidR="00ED17FE" w:rsidRDefault="00ED17FE" w:rsidP="00ED17FE">
      <w:r>
        <w:t>What are other signs of China’s progress on climate to date?</w:t>
      </w:r>
    </w:p>
    <w:p w14:paraId="48219CCA" w14:textId="77777777" w:rsidR="00ED17FE" w:rsidRDefault="00ED17FE" w:rsidP="00ED17FE">
      <w:r w:rsidRPr="00353DF6">
        <w:rPr>
          <w:rStyle w:val="StyleUnderline"/>
          <w:highlight w:val="yellow"/>
        </w:rPr>
        <w:t xml:space="preserve">China has already made </w:t>
      </w:r>
      <w:r w:rsidRPr="00353DF6">
        <w:rPr>
          <w:rStyle w:val="Emphasis"/>
          <w:highlight w:val="yellow"/>
        </w:rPr>
        <w:t>substantial progress</w:t>
      </w:r>
      <w:r w:rsidRPr="0006154A">
        <w:rPr>
          <w:rStyle w:val="StyleUnderline"/>
        </w:rPr>
        <w:t xml:space="preserve"> under the 12th Five-Year Plan, </w:t>
      </w:r>
      <w:r w:rsidRPr="00353DF6">
        <w:rPr>
          <w:rStyle w:val="StyleUnderline"/>
          <w:highlight w:val="yellow"/>
        </w:rPr>
        <w:t>surpassing its targets for energy intensity</w:t>
      </w:r>
      <w:r>
        <w:t xml:space="preserve"> (down 18.2 percent) </w:t>
      </w:r>
      <w:r w:rsidRPr="00353DF6">
        <w:rPr>
          <w:rStyle w:val="StyleUnderline"/>
          <w:highlight w:val="yellow"/>
        </w:rPr>
        <w:t>and carbon intensity</w:t>
      </w:r>
      <w:r>
        <w:t xml:space="preserve"> (down 20 percent), according to official figures. </w:t>
      </w:r>
      <w:r w:rsidRPr="00353DF6">
        <w:rPr>
          <w:rStyle w:val="StyleUnderline"/>
          <w:highlight w:val="yellow"/>
        </w:rPr>
        <w:t>Services’ share of China’s economy has risen</w:t>
      </w:r>
      <w:r w:rsidRPr="0006154A">
        <w:rPr>
          <w:rStyle w:val="StyleUnderline"/>
        </w:rPr>
        <w:t xml:space="preserve"> in recent years, </w:t>
      </w:r>
      <w:r w:rsidRPr="00353DF6">
        <w:rPr>
          <w:rStyle w:val="StyleUnderline"/>
          <w:highlight w:val="yellow"/>
        </w:rPr>
        <w:t>eclipsing manufacturing’s share</w:t>
      </w:r>
      <w:r>
        <w:t xml:space="preserve"> in 2013. </w:t>
      </w:r>
      <w:r w:rsidRPr="00353DF6">
        <w:rPr>
          <w:rStyle w:val="StyleUnderline"/>
          <w:highlight w:val="yellow"/>
        </w:rPr>
        <w:t xml:space="preserve">Consumption of coal </w:t>
      </w:r>
      <w:r w:rsidRPr="00353DF6">
        <w:rPr>
          <w:rStyle w:val="Emphasis"/>
          <w:highlight w:val="yellow"/>
        </w:rPr>
        <w:t>leveled off</w:t>
      </w:r>
      <w:r w:rsidRPr="00353DF6">
        <w:rPr>
          <w:rStyle w:val="StyleUnderline"/>
          <w:highlight w:val="yellow"/>
        </w:rPr>
        <w:t xml:space="preserve"> in 2014, and output in </w:t>
      </w:r>
      <w:r w:rsidRPr="00353DF6">
        <w:rPr>
          <w:rStyle w:val="Emphasis"/>
          <w:highlight w:val="yellow"/>
        </w:rPr>
        <w:t>heavy industries</w:t>
      </w:r>
      <w:r w:rsidRPr="0006154A">
        <w:rPr>
          <w:rStyle w:val="StyleUnderline"/>
        </w:rPr>
        <w:t xml:space="preserve"> like steel and cement </w:t>
      </w:r>
      <w:r w:rsidRPr="00353DF6">
        <w:rPr>
          <w:rStyle w:val="StyleUnderline"/>
          <w:highlight w:val="yellow"/>
        </w:rPr>
        <w:t>has begun to decline</w:t>
      </w:r>
      <w:r>
        <w:t xml:space="preserve">. Further, </w:t>
      </w:r>
      <w:r w:rsidRPr="00353DF6">
        <w:rPr>
          <w:rStyle w:val="StyleUnderline"/>
          <w:highlight w:val="yellow"/>
        </w:rPr>
        <w:t>China is investing in clean energy and installing wind and solar</w:t>
      </w:r>
      <w:r w:rsidRPr="0006154A">
        <w:rPr>
          <w:rStyle w:val="StyleUnderline"/>
        </w:rPr>
        <w:t xml:space="preserve"> power </w:t>
      </w:r>
      <w:r w:rsidRPr="00353DF6">
        <w:rPr>
          <w:rStyle w:val="StyleUnderline"/>
          <w:highlight w:val="yellow"/>
        </w:rPr>
        <w:t xml:space="preserve">at </w:t>
      </w:r>
      <w:r w:rsidRPr="00353DF6">
        <w:rPr>
          <w:rStyle w:val="Emphasis"/>
          <w:highlight w:val="yellow"/>
        </w:rPr>
        <w:t>world-record levels</w:t>
      </w:r>
      <w:r w:rsidRPr="0006154A">
        <w:rPr>
          <w:rStyle w:val="StyleUnderline"/>
        </w:rPr>
        <w:t>, making the country the global leader in solar power capacity last year</w:t>
      </w:r>
      <w:r>
        <w:t>.</w:t>
      </w:r>
    </w:p>
    <w:p w14:paraId="4C88BAAA" w14:textId="77777777" w:rsidR="00ED17FE" w:rsidRDefault="00ED17FE" w:rsidP="00ED17FE"/>
    <w:p w14:paraId="346DD7F6" w14:textId="77777777" w:rsidR="00ED17FE" w:rsidRPr="00790697" w:rsidRDefault="00ED17FE" w:rsidP="00ED17FE">
      <w:pPr>
        <w:pStyle w:val="Heading4"/>
      </w:pPr>
      <w:r>
        <w:t xml:space="preserve">China’s commitment to reduce emissions is </w:t>
      </w:r>
      <w:r>
        <w:rPr>
          <w:u w:val="single"/>
        </w:rPr>
        <w:t>structural</w:t>
      </w:r>
      <w:r>
        <w:t xml:space="preserve"> and </w:t>
      </w:r>
      <w:r>
        <w:rPr>
          <w:u w:val="single"/>
        </w:rPr>
        <w:t>long-term</w:t>
      </w:r>
      <w:r>
        <w:t xml:space="preserve">. </w:t>
      </w:r>
    </w:p>
    <w:p w14:paraId="7502C7CA" w14:textId="77777777" w:rsidR="00ED17FE" w:rsidRDefault="00ED17FE" w:rsidP="00ED17FE">
      <w:r w:rsidRPr="00D82279">
        <w:rPr>
          <w:rStyle w:val="Style13ptBold"/>
        </w:rPr>
        <w:t>Henderson et al. 16</w:t>
      </w:r>
      <w:r>
        <w:t xml:space="preserve"> — </w:t>
      </w:r>
      <w:r w:rsidRPr="00D82279">
        <w:t xml:space="preserve">Geoffrey Henderson, </w:t>
      </w:r>
      <w:proofErr w:type="spellStart"/>
      <w:r>
        <w:t>ChinaFAQs</w:t>
      </w:r>
      <w:proofErr w:type="spellEnd"/>
      <w:r>
        <w:t xml:space="preserve"> Project Specialist at the World Resources Institute, Graduate Student Researcher at the University of California-Santa Barbara, holds a B.A. in Political Science from Haverford College, with </w:t>
      </w:r>
      <w:proofErr w:type="spellStart"/>
      <w:r>
        <w:t>Ranping</w:t>
      </w:r>
      <w:proofErr w:type="spellEnd"/>
      <w:r>
        <w:t xml:space="preserve"> Song, </w:t>
      </w:r>
      <w:r w:rsidRPr="00497CC6">
        <w:t>Developing Country C</w:t>
      </w:r>
      <w:r>
        <w:t xml:space="preserve">limate Action Manager at the World Resources Institute, </w:t>
      </w:r>
      <w:r>
        <w:lastRenderedPageBreak/>
        <w:t xml:space="preserve">former </w:t>
      </w:r>
      <w:r w:rsidRPr="00497CC6">
        <w:t>China Campaign Manager for The Climate Group in Beijing</w:t>
      </w:r>
      <w:r>
        <w:t xml:space="preserve">, holds a Masters in Public Administration from the </w:t>
      </w:r>
      <w:r w:rsidRPr="00497CC6">
        <w:t>Wagner School of Public Service</w:t>
      </w:r>
      <w:r>
        <w:t xml:space="preserve"> at New York University, </w:t>
      </w:r>
      <w:r w:rsidRPr="00D82279">
        <w:t xml:space="preserve">and Paul </w:t>
      </w:r>
      <w:proofErr w:type="spellStart"/>
      <w:r w:rsidRPr="00D82279">
        <w:t>Joffe</w:t>
      </w:r>
      <w:proofErr w:type="spellEnd"/>
      <w:r>
        <w:t xml:space="preserve">, Senior Foreign Policy Counsel at the World Resources Institute, former Senior Director of </w:t>
      </w:r>
      <w:r w:rsidRPr="006E304E">
        <w:t>International Affairs at t</w:t>
      </w:r>
      <w:r>
        <w:t xml:space="preserve">he National Wildlife Federation, former </w:t>
      </w:r>
      <w:r w:rsidRPr="006E304E">
        <w:t>Deputy Assistant Secretary and Acting General Counsel at the Commerce Department du</w:t>
      </w:r>
      <w:r>
        <w:t>ring the Clinton Administration, holds a J.D. from Yale Law School, 2016 (“</w:t>
      </w:r>
      <w:r w:rsidRPr="00D82279">
        <w:t>5 Questions: What Does China’s New Five-Yea</w:t>
      </w:r>
      <w:r>
        <w:t>r Plan Mean for Climate Action?,” World Resources Institute, March 18</w:t>
      </w:r>
      <w:r w:rsidRPr="00C60055">
        <w:rPr>
          <w:vertAlign w:val="superscript"/>
        </w:rPr>
        <w:t>th</w:t>
      </w:r>
      <w:r>
        <w:t xml:space="preserve">, Available Online at </w:t>
      </w:r>
      <w:hyperlink r:id="rId46" w:history="1">
        <w:r w:rsidRPr="004F6413">
          <w:rPr>
            <w:rStyle w:val="Hyperlink"/>
          </w:rPr>
          <w:t>http://www.wri.org/blog/2016/03/5-questions-what-does-chinas-new-five-year-plan-mean-climate-action</w:t>
        </w:r>
      </w:hyperlink>
      <w:r>
        <w:t>, Accessed 07-17-2016)</w:t>
      </w:r>
    </w:p>
    <w:p w14:paraId="06B77EE8" w14:textId="77777777" w:rsidR="00ED17FE" w:rsidRDefault="00ED17FE" w:rsidP="00ED17FE">
      <w:r>
        <w:t>What challenges remain?</w:t>
      </w:r>
    </w:p>
    <w:p w14:paraId="488C3AC2" w14:textId="77777777" w:rsidR="00ED17FE" w:rsidRDefault="00ED17FE" w:rsidP="00ED17FE">
      <w:r w:rsidRPr="0006154A">
        <w:rPr>
          <w:rStyle w:val="StyleUnderline"/>
        </w:rPr>
        <w:t>Along with the</w:t>
      </w:r>
      <w:r>
        <w:t xml:space="preserve"> above-mentioned </w:t>
      </w:r>
      <w:r w:rsidRPr="0006154A">
        <w:rPr>
          <w:rStyle w:val="StyleUnderline"/>
        </w:rPr>
        <w:t>carbon-intensity pledge, China’s Paris commitments include a target to peak carbon emissions in 2030 and to make best efforts to peak earlier</w:t>
      </w:r>
      <w:r>
        <w:t>. While making progress, the country’s effort to decouple emissions from economic growth at its present stage of development faces continuing uncertainties. For instance, China’s work to further strengthen measures to improve efficiency and reduce demand in buildings and transportation (including through efforts on high-speed rail laid out in the plan) will be important to offset potential emissions growth from China’s trends toward increased urbanization and vehicle ownership.</w:t>
      </w:r>
    </w:p>
    <w:p w14:paraId="46B71252" w14:textId="77777777" w:rsidR="00ED17FE" w:rsidRDefault="00ED17FE" w:rsidP="00ED17FE">
      <w:r>
        <w:t>Studies make clear that the commitments made by countries do not go far enough to limit warming to below 2°C and avoid some of the worst impacts of climate change. In Paris, countries agreed to come back to the table by 2020 to review their targets. If significant progress were made on addressing remaining challenges during the next five years, then China could be in a position to revise its pledge.</w:t>
      </w:r>
    </w:p>
    <w:p w14:paraId="7846B891" w14:textId="77777777" w:rsidR="00ED17FE" w:rsidRDefault="00ED17FE" w:rsidP="00ED17FE">
      <w:r>
        <w:t xml:space="preserve">At the same time, </w:t>
      </w:r>
      <w:r w:rsidRPr="00D82279">
        <w:rPr>
          <w:rStyle w:val="StyleUnderline"/>
        </w:rPr>
        <w:t xml:space="preserve">the debate over </w:t>
      </w:r>
      <w:r w:rsidRPr="00F251B3">
        <w:rPr>
          <w:rStyle w:val="StyleUnderline"/>
          <w:highlight w:val="yellow"/>
        </w:rPr>
        <w:t>the precise timing of China’s</w:t>
      </w:r>
      <w:r w:rsidRPr="00D82279">
        <w:rPr>
          <w:rStyle w:val="StyleUnderline"/>
        </w:rPr>
        <w:t xml:space="preserve"> emissions </w:t>
      </w:r>
      <w:r w:rsidRPr="00F251B3">
        <w:rPr>
          <w:rStyle w:val="StyleUnderline"/>
          <w:highlight w:val="yellow"/>
        </w:rPr>
        <w:t xml:space="preserve">peak may be less important than its continuing efforts to build </w:t>
      </w:r>
      <w:r w:rsidRPr="00F251B3">
        <w:rPr>
          <w:rStyle w:val="Emphasis"/>
          <w:highlight w:val="yellow"/>
        </w:rPr>
        <w:t>a foundation for deep</w:t>
      </w:r>
      <w:r w:rsidRPr="00F251B3">
        <w:rPr>
          <w:rStyle w:val="Emphasis"/>
        </w:rPr>
        <w:t xml:space="preserve"> emissions </w:t>
      </w:r>
      <w:r w:rsidRPr="00F251B3">
        <w:rPr>
          <w:rStyle w:val="Emphasis"/>
          <w:highlight w:val="yellow"/>
        </w:rPr>
        <w:t>reductions over the long term</w:t>
      </w:r>
      <w:r w:rsidRPr="00F251B3">
        <w:rPr>
          <w:rStyle w:val="StyleUnderline"/>
          <w:highlight w:val="yellow"/>
        </w:rPr>
        <w:t>. China is continuing</w:t>
      </w:r>
      <w:r w:rsidRPr="00D82279">
        <w:rPr>
          <w:rStyle w:val="StyleUnderline"/>
        </w:rPr>
        <w:t xml:space="preserve"> to develop and implement </w:t>
      </w:r>
      <w:r w:rsidRPr="00F251B3">
        <w:rPr>
          <w:rStyle w:val="StyleUnderline"/>
          <w:highlight w:val="yellow"/>
        </w:rPr>
        <w:t xml:space="preserve">measures that can help achieve this goal, such as </w:t>
      </w:r>
      <w:r w:rsidRPr="00790697">
        <w:rPr>
          <w:rStyle w:val="Emphasis"/>
          <w:highlight w:val="yellow"/>
        </w:rPr>
        <w:t>limits on coal and energy use</w:t>
      </w:r>
      <w:r w:rsidRPr="00F251B3">
        <w:rPr>
          <w:rStyle w:val="StyleUnderline"/>
          <w:highlight w:val="yellow"/>
        </w:rPr>
        <w:t xml:space="preserve">, </w:t>
      </w:r>
      <w:r w:rsidRPr="00790697">
        <w:rPr>
          <w:rStyle w:val="Emphasis"/>
          <w:highlight w:val="yellow"/>
        </w:rPr>
        <w:t>energy efficiency improvements</w:t>
      </w:r>
      <w:r w:rsidRPr="00F251B3">
        <w:rPr>
          <w:rStyle w:val="StyleUnderline"/>
          <w:highlight w:val="yellow"/>
        </w:rPr>
        <w:t xml:space="preserve">, </w:t>
      </w:r>
      <w:r w:rsidRPr="00790697">
        <w:rPr>
          <w:rStyle w:val="Emphasis"/>
          <w:highlight w:val="yellow"/>
        </w:rPr>
        <w:t>renewable energy deployment</w:t>
      </w:r>
      <w:r w:rsidRPr="00F251B3">
        <w:rPr>
          <w:rStyle w:val="StyleUnderline"/>
          <w:highlight w:val="yellow"/>
        </w:rPr>
        <w:t xml:space="preserve"> and </w:t>
      </w:r>
      <w:r w:rsidRPr="00790697">
        <w:rPr>
          <w:rStyle w:val="Emphasis"/>
          <w:highlight w:val="yellow"/>
        </w:rPr>
        <w:t>grid integration</w:t>
      </w:r>
      <w:r w:rsidRPr="00F251B3">
        <w:rPr>
          <w:rStyle w:val="StyleUnderline"/>
          <w:highlight w:val="yellow"/>
        </w:rPr>
        <w:t xml:space="preserve">, </w:t>
      </w:r>
      <w:r w:rsidRPr="00790697">
        <w:rPr>
          <w:rStyle w:val="Emphasis"/>
          <w:highlight w:val="yellow"/>
        </w:rPr>
        <w:t>carbon pricing</w:t>
      </w:r>
      <w:r w:rsidRPr="00F251B3">
        <w:rPr>
          <w:rStyle w:val="StyleUnderline"/>
          <w:highlight w:val="yellow"/>
        </w:rPr>
        <w:t>, and</w:t>
      </w:r>
      <w:r w:rsidRPr="00D82279">
        <w:rPr>
          <w:rStyle w:val="StyleUnderline"/>
        </w:rPr>
        <w:t xml:space="preserve"> steps to shift toward </w:t>
      </w:r>
      <w:r w:rsidRPr="00F251B3">
        <w:rPr>
          <w:rStyle w:val="StyleUnderline"/>
          <w:highlight w:val="yellow"/>
        </w:rPr>
        <w:t xml:space="preserve">a </w:t>
      </w:r>
      <w:r w:rsidRPr="00790697">
        <w:rPr>
          <w:rStyle w:val="Emphasis"/>
          <w:highlight w:val="yellow"/>
        </w:rPr>
        <w:t>cleaner model of development</w:t>
      </w:r>
      <w:r w:rsidRPr="00D82279">
        <w:rPr>
          <w:rStyle w:val="StyleUnderline"/>
        </w:rPr>
        <w:t xml:space="preserve">. The energy and other </w:t>
      </w:r>
      <w:proofErr w:type="spellStart"/>
      <w:r w:rsidRPr="00D82279">
        <w:rPr>
          <w:rStyle w:val="StyleUnderline"/>
        </w:rPr>
        <w:t>sectoral</w:t>
      </w:r>
      <w:proofErr w:type="spellEnd"/>
      <w:r w:rsidRPr="00D82279">
        <w:rPr>
          <w:rStyle w:val="StyleUnderline"/>
        </w:rPr>
        <w:t xml:space="preserve"> plans following the national Five-Year Plan will provide further opportunities to make progress on these efforts</w:t>
      </w:r>
      <w:r>
        <w:t>.</w:t>
      </w:r>
    </w:p>
    <w:p w14:paraId="5333FDB1" w14:textId="77777777" w:rsidR="00ED17FE" w:rsidRDefault="00ED17FE" w:rsidP="009348A3"/>
    <w:p w14:paraId="77DCA07C" w14:textId="77777777" w:rsidR="004400E2" w:rsidRDefault="004400E2" w:rsidP="004400E2">
      <w:pPr>
        <w:pStyle w:val="Heading4"/>
      </w:pPr>
      <w:r>
        <w:t xml:space="preserve">China has made emissions reductions the </w:t>
      </w:r>
      <w:r w:rsidRPr="002123DE">
        <w:rPr>
          <w:u w:val="single"/>
        </w:rPr>
        <w:t>core</w:t>
      </w:r>
      <w:r>
        <w:t xml:space="preserve"> of its new growth strategy.</w:t>
      </w:r>
    </w:p>
    <w:p w14:paraId="66059A20" w14:textId="77777777" w:rsidR="004400E2" w:rsidRPr="00CF291C" w:rsidRDefault="004400E2" w:rsidP="004400E2">
      <w:r w:rsidRPr="00ED17FE">
        <w:rPr>
          <w:rStyle w:val="Style13ptBold"/>
        </w:rPr>
        <w:t>Stern 16</w:t>
      </w:r>
      <w:r>
        <w:t xml:space="preserve"> — Nicholas Stern, I.G. Patel Professor of Economics and Government at the London School of Economics and Political Science, Co-Chair of the Global Commission on the Economy and Climate, </w:t>
      </w:r>
      <w:r w:rsidRPr="002123DE">
        <w:t>P</w:t>
      </w:r>
      <w:r>
        <w:t xml:space="preserve">resident of the British Academy, </w:t>
      </w:r>
      <w:r w:rsidRPr="002123DE">
        <w:t>Fellow of the Royal Society</w:t>
      </w:r>
      <w:r>
        <w:t xml:space="preserve">, former </w:t>
      </w:r>
      <w:r w:rsidRPr="006D0CD4">
        <w:t xml:space="preserve">Chief Economist of the European Bank for Reconstruction and Development, </w:t>
      </w:r>
      <w:r>
        <w:t xml:space="preserve">former </w:t>
      </w:r>
      <w:r w:rsidRPr="006D0CD4">
        <w:t>Chief Economist and Senior Vice President at the World Bank</w:t>
      </w:r>
      <w:r>
        <w:t>, 2016 (“</w:t>
      </w:r>
      <w:r w:rsidRPr="00CF291C">
        <w:t>China</w:t>
      </w:r>
      <w:r>
        <w:t xml:space="preserve">’s green revolution goes global,” </w:t>
      </w:r>
      <w:r>
        <w:rPr>
          <w:i/>
        </w:rPr>
        <w:t>Financial Times</w:t>
      </w:r>
      <w:r>
        <w:t>, July 8</w:t>
      </w:r>
      <w:r w:rsidRPr="00CF291C">
        <w:rPr>
          <w:vertAlign w:val="superscript"/>
        </w:rPr>
        <w:t>th</w:t>
      </w:r>
      <w:r>
        <w:t xml:space="preserve">, Available Online at </w:t>
      </w:r>
      <w:hyperlink r:id="rId47" w:history="1">
        <w:r w:rsidRPr="004F6413">
          <w:rPr>
            <w:rStyle w:val="Hyperlink"/>
          </w:rPr>
          <w:t>https://next.ft.com/content/4644c883-0893-3add-b1e3-63a7dda2e275</w:t>
        </w:r>
      </w:hyperlink>
      <w:r>
        <w:t>, Accessed 07-17-2016)</w:t>
      </w:r>
    </w:p>
    <w:p w14:paraId="7FF698CF" w14:textId="77777777" w:rsidR="004400E2" w:rsidRDefault="004400E2" w:rsidP="004400E2">
      <w:r w:rsidRPr="006C263E">
        <w:rPr>
          <w:rStyle w:val="StyleUnderline"/>
          <w:highlight w:val="yellow"/>
        </w:rPr>
        <w:t>China’s</w:t>
      </w:r>
      <w:r>
        <w:t xml:space="preserve"> 13th </w:t>
      </w:r>
      <w:r w:rsidRPr="006C263E">
        <w:rPr>
          <w:rStyle w:val="StyleUnderline"/>
          <w:highlight w:val="yellow"/>
        </w:rPr>
        <w:t>Five-Year Plan</w:t>
      </w:r>
      <w:r>
        <w:t xml:space="preserve">, for the period from 2016 to 2020, </w:t>
      </w:r>
      <w:r w:rsidRPr="006C263E">
        <w:rPr>
          <w:rStyle w:val="StyleUnderline"/>
          <w:highlight w:val="yellow"/>
        </w:rPr>
        <w:t>is guided by</w:t>
      </w:r>
      <w:r w:rsidRPr="00CF291C">
        <w:rPr>
          <w:rStyle w:val="StyleUnderline"/>
        </w:rPr>
        <w:t xml:space="preserve"> five principles: </w:t>
      </w:r>
      <w:r w:rsidRPr="006C263E">
        <w:rPr>
          <w:rStyle w:val="StyleUnderline"/>
          <w:highlight w:val="yellow"/>
        </w:rPr>
        <w:t>innovation, coordination, greening, opening up and sharing. When Zhang</w:t>
      </w:r>
      <w:r>
        <w:t xml:space="preserve"> </w:t>
      </w:r>
      <w:proofErr w:type="spellStart"/>
      <w:r>
        <w:t>Gaoli</w:t>
      </w:r>
      <w:proofErr w:type="spellEnd"/>
      <w:r>
        <w:t xml:space="preserve">, </w:t>
      </w:r>
      <w:r w:rsidRPr="00CF291C">
        <w:rPr>
          <w:rStyle w:val="StyleUnderline"/>
        </w:rPr>
        <w:t>vice-premier</w:t>
      </w:r>
      <w:r>
        <w:t xml:space="preserve">, </w:t>
      </w:r>
      <w:r w:rsidRPr="006C263E">
        <w:rPr>
          <w:rStyle w:val="StyleUnderline"/>
          <w:highlight w:val="yellow"/>
        </w:rPr>
        <w:t>described these principles</w:t>
      </w:r>
      <w:r>
        <w:t xml:space="preserve"> this year to a group of overseas business and academic leaders at the China Development Forum, </w:t>
      </w:r>
      <w:r w:rsidRPr="006C263E">
        <w:rPr>
          <w:rStyle w:val="StyleUnderline"/>
          <w:highlight w:val="yellow"/>
        </w:rPr>
        <w:t xml:space="preserve">he </w:t>
      </w:r>
      <w:r w:rsidRPr="006C263E">
        <w:rPr>
          <w:rStyle w:val="Emphasis"/>
          <w:highlight w:val="yellow"/>
        </w:rPr>
        <w:t>spent longest on ‘greening’</w:t>
      </w:r>
      <w:r w:rsidRPr="00CF291C">
        <w:rPr>
          <w:rStyle w:val="StyleUnderline"/>
        </w:rPr>
        <w:t xml:space="preserve">, </w:t>
      </w:r>
      <w:r w:rsidRPr="006C263E">
        <w:rPr>
          <w:rStyle w:val="StyleUnderline"/>
          <w:highlight w:val="yellow"/>
        </w:rPr>
        <w:t>providing</w:t>
      </w:r>
      <w:r w:rsidRPr="00CF291C">
        <w:rPr>
          <w:rStyle w:val="StyleUnderline"/>
        </w:rPr>
        <w:t xml:space="preserve"> a </w:t>
      </w:r>
      <w:r w:rsidRPr="006C263E">
        <w:rPr>
          <w:rStyle w:val="StyleUnderline"/>
          <w:highlight w:val="yellow"/>
        </w:rPr>
        <w:t>clear indication of the importance</w:t>
      </w:r>
      <w:r w:rsidRPr="00CF291C">
        <w:rPr>
          <w:rStyle w:val="StyleUnderline"/>
        </w:rPr>
        <w:t xml:space="preserve"> being </w:t>
      </w:r>
      <w:r w:rsidRPr="006C263E">
        <w:rPr>
          <w:rStyle w:val="StyleUnderline"/>
          <w:highlight w:val="yellow"/>
        </w:rPr>
        <w:t>placed on green development</w:t>
      </w:r>
      <w:r w:rsidRPr="00CF291C">
        <w:rPr>
          <w:rStyle w:val="StyleUnderline"/>
        </w:rPr>
        <w:t xml:space="preserve"> for China’s future growth</w:t>
      </w:r>
      <w:r>
        <w:t>.</w:t>
      </w:r>
    </w:p>
    <w:p w14:paraId="32513F93" w14:textId="77777777" w:rsidR="004400E2" w:rsidRDefault="004400E2" w:rsidP="004400E2">
      <w:r>
        <w:t xml:space="preserve">In a conversation that followed, Li </w:t>
      </w:r>
      <w:proofErr w:type="spellStart"/>
      <w:r>
        <w:t>Keqiang</w:t>
      </w:r>
      <w:proofErr w:type="spellEnd"/>
      <w:r>
        <w:t>, China’s premier, told Mark Fields, chief executive of the Ford Motor Company, that sales of gasoline-powered cars are likely to be overtaken within the next two decades in China by those of “new energy vehicles”. Both the emphasis and the exchange are indicative of China’s plans for a clean economy, shifting away from carbon-intensive industries like iron and steel towards services, while seeking to maintain a robust 6.5 per cent GDP growth rate – the envy of many developed countries.</w:t>
      </w:r>
    </w:p>
    <w:p w14:paraId="7200C656" w14:textId="77777777" w:rsidR="004400E2" w:rsidRDefault="004400E2" w:rsidP="004400E2">
      <w:r w:rsidRPr="006C7387">
        <w:rPr>
          <w:rStyle w:val="StyleUnderline"/>
        </w:rPr>
        <w:t>The old growth model based on manufacturing exports lifted millions of Chinese out of poverty and made China an economic superpower. But it also brought challenges including a coal-dominated energy mix that was damaging to people’s health</w:t>
      </w:r>
      <w:r>
        <w:t>. Some recent estimates put the cost of damage to health from poor air quality, much of which is associated with burning fossil fuels, at around 10 per cent of China’s GDP.</w:t>
      </w:r>
    </w:p>
    <w:p w14:paraId="22C5CC94" w14:textId="77777777" w:rsidR="004400E2" w:rsidRDefault="004400E2" w:rsidP="004400E2">
      <w:r w:rsidRPr="006C7387">
        <w:rPr>
          <w:rStyle w:val="StyleUnderline"/>
        </w:rPr>
        <w:t>Now</w:t>
      </w:r>
      <w:r>
        <w:t xml:space="preserve">, however, </w:t>
      </w:r>
      <w:r w:rsidRPr="000C0A4A">
        <w:rPr>
          <w:rStyle w:val="StyleUnderline"/>
          <w:highlight w:val="yellow"/>
        </w:rPr>
        <w:t>China’s policymakers are going to show the world</w:t>
      </w:r>
      <w:r w:rsidRPr="006C7387">
        <w:rPr>
          <w:rStyle w:val="StyleUnderline"/>
        </w:rPr>
        <w:t xml:space="preserve"> decisively </w:t>
      </w:r>
      <w:r w:rsidRPr="000C0A4A">
        <w:rPr>
          <w:rStyle w:val="StyleUnderline"/>
          <w:highlight w:val="yellow"/>
        </w:rPr>
        <w:t xml:space="preserve">that </w:t>
      </w:r>
      <w:r w:rsidRPr="002123DE">
        <w:rPr>
          <w:rStyle w:val="Emphasis"/>
          <w:highlight w:val="yellow"/>
        </w:rPr>
        <w:t>climate action and</w:t>
      </w:r>
      <w:r w:rsidRPr="002123DE">
        <w:rPr>
          <w:rStyle w:val="Emphasis"/>
        </w:rPr>
        <w:t xml:space="preserve"> economic </w:t>
      </w:r>
      <w:r w:rsidRPr="002123DE">
        <w:rPr>
          <w:rStyle w:val="Emphasis"/>
          <w:highlight w:val="yellow"/>
        </w:rPr>
        <w:t>growth go hand-in-hand</w:t>
      </w:r>
      <w:r w:rsidRPr="006C7387">
        <w:rPr>
          <w:rStyle w:val="StyleUnderline"/>
        </w:rPr>
        <w:t xml:space="preserve">. The 13th plan intends to </w:t>
      </w:r>
      <w:r w:rsidRPr="006C7387">
        <w:rPr>
          <w:rStyle w:val="StyleUnderline"/>
        </w:rPr>
        <w:lastRenderedPageBreak/>
        <w:t>move the country up the economic value chain towards consumption patterns that are less resource-intensive. The plan also makes explicit reference to managing the structural transition for workers in sectors such as coal, steel and iron, where production will be reduced to eliminate over-capacity</w:t>
      </w:r>
      <w:r>
        <w:t>.</w:t>
      </w:r>
    </w:p>
    <w:p w14:paraId="1945FCA5" w14:textId="77777777" w:rsidR="004400E2" w:rsidRDefault="004400E2" w:rsidP="004400E2"/>
    <w:p w14:paraId="2CFA063B" w14:textId="77777777" w:rsidR="004400E2" w:rsidRPr="006D0CD4" w:rsidRDefault="004400E2" w:rsidP="004400E2">
      <w:pPr>
        <w:pStyle w:val="Heading4"/>
      </w:pPr>
      <w:r>
        <w:t xml:space="preserve">China has </w:t>
      </w:r>
      <w:r>
        <w:rPr>
          <w:u w:val="single"/>
        </w:rPr>
        <w:t>already</w:t>
      </w:r>
      <w:r>
        <w:t xml:space="preserve"> made substantial progress. </w:t>
      </w:r>
    </w:p>
    <w:p w14:paraId="0ECDD96E" w14:textId="77777777" w:rsidR="004400E2" w:rsidRDefault="004400E2" w:rsidP="004400E2">
      <w:r w:rsidRPr="00ED17FE">
        <w:rPr>
          <w:rStyle w:val="Style13ptBold"/>
        </w:rPr>
        <w:t>Stern 16</w:t>
      </w:r>
      <w:r>
        <w:t xml:space="preserve"> — Nicholas Stern, I.G. Patel Professor of Economics and Government at the London School of Economics and Political Science, Co-Chair of the Global Commission on the Economy and Climate, </w:t>
      </w:r>
      <w:r w:rsidRPr="002123DE">
        <w:t>P</w:t>
      </w:r>
      <w:r>
        <w:t xml:space="preserve">resident of the British Academy, </w:t>
      </w:r>
      <w:r w:rsidRPr="002123DE">
        <w:t>Fellow of the Royal Society</w:t>
      </w:r>
      <w:r>
        <w:t xml:space="preserve">, former </w:t>
      </w:r>
      <w:r w:rsidRPr="006D0CD4">
        <w:t xml:space="preserve">Chief Economist of the European Bank for Reconstruction and Development, </w:t>
      </w:r>
      <w:r>
        <w:t xml:space="preserve">former </w:t>
      </w:r>
      <w:r w:rsidRPr="006D0CD4">
        <w:t>Chief Economist and Senior Vice President at the World Bank</w:t>
      </w:r>
      <w:r>
        <w:t>, 2016 (“</w:t>
      </w:r>
      <w:r w:rsidRPr="00CF291C">
        <w:t>China</w:t>
      </w:r>
      <w:r>
        <w:t xml:space="preserve">’s green revolution goes global,” </w:t>
      </w:r>
      <w:r>
        <w:rPr>
          <w:i/>
        </w:rPr>
        <w:t>Financial Times</w:t>
      </w:r>
      <w:r>
        <w:t>, July 8</w:t>
      </w:r>
      <w:r w:rsidRPr="00CF291C">
        <w:rPr>
          <w:vertAlign w:val="superscript"/>
        </w:rPr>
        <w:t>th</w:t>
      </w:r>
      <w:r>
        <w:t xml:space="preserve">, Available Online at </w:t>
      </w:r>
      <w:hyperlink r:id="rId48" w:history="1">
        <w:r w:rsidRPr="004F6413">
          <w:rPr>
            <w:rStyle w:val="Hyperlink"/>
          </w:rPr>
          <w:t>https://next.ft.com/content/4644c883-0893-3add-b1e3-63a7dda2e275</w:t>
        </w:r>
      </w:hyperlink>
      <w:r>
        <w:t>, Accessed 07-17-2016)</w:t>
      </w:r>
    </w:p>
    <w:p w14:paraId="0A1B1C31" w14:textId="77777777" w:rsidR="004400E2" w:rsidRDefault="004400E2" w:rsidP="004400E2">
      <w:r>
        <w:t>So what does a green China mean for its own economic growth and for the world?</w:t>
      </w:r>
    </w:p>
    <w:p w14:paraId="4D15455D" w14:textId="77777777" w:rsidR="004400E2" w:rsidRDefault="004400E2" w:rsidP="004400E2">
      <w:r>
        <w:t xml:space="preserve">First, </w:t>
      </w:r>
      <w:r w:rsidRPr="000C0A4A">
        <w:rPr>
          <w:rStyle w:val="StyleUnderline"/>
          <w:highlight w:val="yellow"/>
        </w:rPr>
        <w:t xml:space="preserve">the climate agenda has taken </w:t>
      </w:r>
      <w:r w:rsidRPr="000C0A4A">
        <w:rPr>
          <w:rStyle w:val="Emphasis"/>
          <w:highlight w:val="yellow"/>
        </w:rPr>
        <w:t>firm root</w:t>
      </w:r>
      <w:r w:rsidRPr="006C7387">
        <w:rPr>
          <w:rStyle w:val="StyleUnderline"/>
        </w:rPr>
        <w:t xml:space="preserve">, </w:t>
      </w:r>
      <w:r w:rsidRPr="000C0A4A">
        <w:rPr>
          <w:rStyle w:val="StyleUnderline"/>
          <w:highlight w:val="yellow"/>
        </w:rPr>
        <w:t xml:space="preserve">with </w:t>
      </w:r>
      <w:r w:rsidRPr="000C0A4A">
        <w:rPr>
          <w:rStyle w:val="Emphasis"/>
          <w:highlight w:val="yellow"/>
        </w:rPr>
        <w:t>major positive shifts</w:t>
      </w:r>
      <w:r w:rsidRPr="000C0A4A">
        <w:rPr>
          <w:rStyle w:val="StyleUnderline"/>
          <w:highlight w:val="yellow"/>
        </w:rPr>
        <w:t xml:space="preserve"> already underway. China will likely </w:t>
      </w:r>
      <w:r w:rsidRPr="000C0A4A">
        <w:rPr>
          <w:rStyle w:val="Emphasis"/>
          <w:highlight w:val="yellow"/>
        </w:rPr>
        <w:t>over-deliver on its commitments for 2020</w:t>
      </w:r>
      <w:r>
        <w:t xml:space="preserve">, which were made at the United Nations climate change summit in </w:t>
      </w:r>
      <w:proofErr w:type="spellStart"/>
      <w:r>
        <w:t>Cancún</w:t>
      </w:r>
      <w:proofErr w:type="spellEnd"/>
      <w:r>
        <w:t xml:space="preserve">, Mexico, in December 2010. </w:t>
      </w:r>
      <w:r w:rsidRPr="006C7387">
        <w:rPr>
          <w:rStyle w:val="StyleUnderline"/>
        </w:rPr>
        <w:t xml:space="preserve">Researchers estimate that </w:t>
      </w:r>
      <w:r w:rsidRPr="000C0A4A">
        <w:rPr>
          <w:rStyle w:val="StyleUnderline"/>
          <w:highlight w:val="yellow"/>
        </w:rPr>
        <w:t>China is already on track to exceed its target</w:t>
      </w:r>
      <w:r w:rsidRPr="006C7387">
        <w:rPr>
          <w:rStyle w:val="StyleUnderline"/>
        </w:rPr>
        <w:t xml:space="preserve"> of a 40-45 per cent reduction in carbon intensity from 2005 levels by 2020 and the reduction could be as high as 50 per cent. Next year will also see the world’s largest emissions trading scheme being implemented across China</w:t>
      </w:r>
      <w:r>
        <w:t xml:space="preserve">, when the seven pilot trading systems currently in place expand to a national level. And </w:t>
      </w:r>
      <w:r w:rsidRPr="006C7387">
        <w:rPr>
          <w:rStyle w:val="StyleUnderline"/>
        </w:rPr>
        <w:t xml:space="preserve">recent </w:t>
      </w:r>
      <w:r w:rsidRPr="000C0A4A">
        <w:rPr>
          <w:rStyle w:val="StyleUnderline"/>
          <w:highlight w:val="yellow"/>
        </w:rPr>
        <w:t>research suggests</w:t>
      </w:r>
      <w:r w:rsidRPr="006C7387">
        <w:rPr>
          <w:rStyle w:val="StyleUnderline"/>
        </w:rPr>
        <w:t xml:space="preserve"> that </w:t>
      </w:r>
      <w:r w:rsidRPr="000C0A4A">
        <w:rPr>
          <w:rStyle w:val="StyleUnderline"/>
          <w:highlight w:val="yellow"/>
        </w:rPr>
        <w:t>China’s overall emissions will peak well before</w:t>
      </w:r>
      <w:r w:rsidRPr="006C7387">
        <w:rPr>
          <w:rStyle w:val="StyleUnderline"/>
        </w:rPr>
        <w:t xml:space="preserve"> the year </w:t>
      </w:r>
      <w:r w:rsidRPr="000C0A4A">
        <w:rPr>
          <w:rStyle w:val="StyleUnderline"/>
          <w:highlight w:val="yellow"/>
        </w:rPr>
        <w:t>2030</w:t>
      </w:r>
      <w:r w:rsidRPr="006C7387">
        <w:rPr>
          <w:rStyle w:val="StyleUnderline"/>
        </w:rPr>
        <w:t xml:space="preserve"> as indicated as part of its national pledge in the run-up to</w:t>
      </w:r>
      <w:r>
        <w:t xml:space="preserve"> the United Nations climate change summit in </w:t>
      </w:r>
      <w:r w:rsidRPr="006C7387">
        <w:rPr>
          <w:rStyle w:val="StyleUnderline"/>
        </w:rPr>
        <w:t>Paris</w:t>
      </w:r>
      <w:r>
        <w:t xml:space="preserve"> last December.</w:t>
      </w:r>
    </w:p>
    <w:p w14:paraId="4412D827" w14:textId="77777777" w:rsidR="004400E2" w:rsidRDefault="004400E2" w:rsidP="004400E2"/>
    <w:p w14:paraId="21FB2211" w14:textId="77777777" w:rsidR="004400E2" w:rsidRPr="006D0CD4" w:rsidRDefault="004400E2" w:rsidP="004400E2">
      <w:pPr>
        <w:pStyle w:val="Heading4"/>
      </w:pPr>
      <w:r>
        <w:t xml:space="preserve">China is </w:t>
      </w:r>
      <w:r>
        <w:rPr>
          <w:u w:val="single"/>
        </w:rPr>
        <w:t>locked-in</w:t>
      </w:r>
      <w:r>
        <w:t xml:space="preserve"> to a renewable energy transition — emissions are </w:t>
      </w:r>
      <w:r>
        <w:rPr>
          <w:u w:val="single"/>
        </w:rPr>
        <w:t>falling</w:t>
      </w:r>
      <w:r>
        <w:t xml:space="preserve">.  </w:t>
      </w:r>
    </w:p>
    <w:p w14:paraId="3A56AE1C" w14:textId="77777777" w:rsidR="004400E2" w:rsidRDefault="004400E2" w:rsidP="004400E2">
      <w:r w:rsidRPr="00ED17FE">
        <w:rPr>
          <w:rStyle w:val="Style13ptBold"/>
        </w:rPr>
        <w:t>Stern 16</w:t>
      </w:r>
      <w:r>
        <w:t xml:space="preserve"> — Nicholas Stern, I.G. Patel Professor of Economics and Government at the London School of Economics and Political Science, Co-Chair of the Global Commission on the Economy and Climate, </w:t>
      </w:r>
      <w:r w:rsidRPr="002123DE">
        <w:t>P</w:t>
      </w:r>
      <w:r>
        <w:t xml:space="preserve">resident of the British Academy, </w:t>
      </w:r>
      <w:r w:rsidRPr="002123DE">
        <w:t>Fellow of the Royal Society</w:t>
      </w:r>
      <w:r>
        <w:t xml:space="preserve">, former </w:t>
      </w:r>
      <w:r w:rsidRPr="006D0CD4">
        <w:t xml:space="preserve">Chief Economist of the European Bank for Reconstruction and Development, </w:t>
      </w:r>
      <w:r>
        <w:t xml:space="preserve">former </w:t>
      </w:r>
      <w:r w:rsidRPr="006D0CD4">
        <w:t>Chief Economist and Senior Vice President at the World Bank</w:t>
      </w:r>
      <w:r>
        <w:t>, 2016 (“</w:t>
      </w:r>
      <w:r w:rsidRPr="00CF291C">
        <w:t>China</w:t>
      </w:r>
      <w:r>
        <w:t xml:space="preserve">’s green revolution goes global,” </w:t>
      </w:r>
      <w:r>
        <w:rPr>
          <w:i/>
        </w:rPr>
        <w:t>Financial Times</w:t>
      </w:r>
      <w:r>
        <w:t>, July 8</w:t>
      </w:r>
      <w:r w:rsidRPr="00CF291C">
        <w:rPr>
          <w:vertAlign w:val="superscript"/>
        </w:rPr>
        <w:t>th</w:t>
      </w:r>
      <w:r>
        <w:t xml:space="preserve">, Available Online at </w:t>
      </w:r>
      <w:hyperlink r:id="rId49" w:history="1">
        <w:r w:rsidRPr="004F6413">
          <w:rPr>
            <w:rStyle w:val="Hyperlink"/>
          </w:rPr>
          <w:t>https://next.ft.com/content/4644c883-0893-3add-b1e3-63a7dda2e275</w:t>
        </w:r>
      </w:hyperlink>
      <w:r>
        <w:t>, Accessed 07-17-2016)</w:t>
      </w:r>
    </w:p>
    <w:p w14:paraId="2A622A09" w14:textId="77777777" w:rsidR="004400E2" w:rsidRDefault="004400E2" w:rsidP="004400E2">
      <w:r>
        <w:t xml:space="preserve">Second, </w:t>
      </w:r>
      <w:r w:rsidRPr="000C0A4A">
        <w:rPr>
          <w:rStyle w:val="StyleUnderline"/>
          <w:highlight w:val="yellow"/>
        </w:rPr>
        <w:t>reaching</w:t>
      </w:r>
      <w:r w:rsidRPr="006C7387">
        <w:rPr>
          <w:rStyle w:val="StyleUnderline"/>
        </w:rPr>
        <w:t xml:space="preserve"> the </w:t>
      </w:r>
      <w:r w:rsidRPr="000C0A4A">
        <w:rPr>
          <w:rStyle w:val="StyleUnderline"/>
          <w:highlight w:val="yellow"/>
        </w:rPr>
        <w:t>renewable energy targets</w:t>
      </w:r>
      <w:r w:rsidRPr="006C7387">
        <w:rPr>
          <w:rStyle w:val="StyleUnderline"/>
        </w:rPr>
        <w:t xml:space="preserve"> that China declared in the run-up to Paris </w:t>
      </w:r>
      <w:r w:rsidRPr="000C0A4A">
        <w:rPr>
          <w:rStyle w:val="StyleUnderline"/>
          <w:highlight w:val="yellow"/>
        </w:rPr>
        <w:t xml:space="preserve">translates into </w:t>
      </w:r>
      <w:r w:rsidRPr="000C0A4A">
        <w:rPr>
          <w:rStyle w:val="Emphasis"/>
          <w:highlight w:val="yellow"/>
        </w:rPr>
        <w:t>a rapid increase in clean energy investment</w:t>
      </w:r>
      <w:r w:rsidRPr="000C0A4A">
        <w:rPr>
          <w:rStyle w:val="StyleUnderline"/>
          <w:highlight w:val="yellow"/>
        </w:rPr>
        <w:t>. China’s renewable energy investment in 2015 was</w:t>
      </w:r>
      <w:r>
        <w:t xml:space="preserve"> $110bn: </w:t>
      </w:r>
      <w:r w:rsidRPr="000C0A4A">
        <w:rPr>
          <w:rStyle w:val="StyleUnderline"/>
          <w:highlight w:val="yellow"/>
        </w:rPr>
        <w:t xml:space="preserve">a </w:t>
      </w:r>
      <w:r w:rsidRPr="000C0A4A">
        <w:rPr>
          <w:rStyle w:val="Emphasis"/>
          <w:highlight w:val="yellow"/>
        </w:rPr>
        <w:t>17 per cent increase</w:t>
      </w:r>
      <w:r w:rsidRPr="006C7387">
        <w:rPr>
          <w:rStyle w:val="StyleUnderline"/>
        </w:rPr>
        <w:t xml:space="preserve"> from the year before </w:t>
      </w:r>
      <w:r w:rsidRPr="000C0A4A">
        <w:rPr>
          <w:rStyle w:val="StyleUnderline"/>
          <w:highlight w:val="yellow"/>
        </w:rPr>
        <w:t>and</w:t>
      </w:r>
      <w:r w:rsidRPr="006C7387">
        <w:rPr>
          <w:rStyle w:val="StyleUnderline"/>
        </w:rPr>
        <w:t xml:space="preserve"> </w:t>
      </w:r>
      <w:r w:rsidRPr="000C0A4A">
        <w:rPr>
          <w:rStyle w:val="Emphasis"/>
        </w:rPr>
        <w:t xml:space="preserve">nearly </w:t>
      </w:r>
      <w:r w:rsidRPr="000C0A4A">
        <w:rPr>
          <w:rStyle w:val="Emphasis"/>
          <w:highlight w:val="yellow"/>
        </w:rPr>
        <w:t>double</w:t>
      </w:r>
      <w:r w:rsidRPr="000C0A4A">
        <w:rPr>
          <w:rStyle w:val="StyleUnderline"/>
          <w:highlight w:val="yellow"/>
        </w:rPr>
        <w:t xml:space="preserve"> the US</w:t>
      </w:r>
      <w:r w:rsidRPr="006C7387">
        <w:rPr>
          <w:rStyle w:val="StyleUnderline"/>
        </w:rPr>
        <w:t xml:space="preserve"> renewable investment </w:t>
      </w:r>
      <w:r w:rsidRPr="000C0A4A">
        <w:rPr>
          <w:rStyle w:val="StyleUnderline"/>
          <w:highlight w:val="yellow"/>
        </w:rPr>
        <w:t>level. China has installed more wind capacity</w:t>
      </w:r>
      <w:r>
        <w:t xml:space="preserve"> – 145 GW – </w:t>
      </w:r>
      <w:r w:rsidRPr="000C0A4A">
        <w:rPr>
          <w:rStyle w:val="StyleUnderline"/>
          <w:highlight w:val="yellow"/>
        </w:rPr>
        <w:t>than</w:t>
      </w:r>
      <w:r w:rsidRPr="006C7387">
        <w:rPr>
          <w:rStyle w:val="StyleUnderline"/>
        </w:rPr>
        <w:t xml:space="preserve"> that in </w:t>
      </w:r>
      <w:r w:rsidRPr="0007793D">
        <w:rPr>
          <w:rStyle w:val="StyleUnderline"/>
          <w:highlight w:val="yellow"/>
        </w:rPr>
        <w:t xml:space="preserve">the US, Germany, and India </w:t>
      </w:r>
      <w:r w:rsidRPr="0007793D">
        <w:rPr>
          <w:rStyle w:val="Emphasis"/>
          <w:highlight w:val="yellow"/>
        </w:rPr>
        <w:t>combined</w:t>
      </w:r>
      <w:r w:rsidRPr="0007793D">
        <w:rPr>
          <w:rStyle w:val="StyleUnderline"/>
          <w:highlight w:val="yellow"/>
        </w:rPr>
        <w:t xml:space="preserve">. </w:t>
      </w:r>
      <w:proofErr w:type="spellStart"/>
      <w:r w:rsidRPr="0007793D">
        <w:rPr>
          <w:rStyle w:val="StyleUnderline"/>
          <w:highlight w:val="yellow"/>
        </w:rPr>
        <w:t>Utilisation</w:t>
      </w:r>
      <w:proofErr w:type="spellEnd"/>
      <w:r w:rsidRPr="0007793D">
        <w:rPr>
          <w:rStyle w:val="StyleUnderline"/>
          <w:highlight w:val="yellow"/>
        </w:rPr>
        <w:t xml:space="preserve"> is</w:t>
      </w:r>
      <w:r w:rsidRPr="006C7387">
        <w:rPr>
          <w:rStyle w:val="StyleUnderline"/>
        </w:rPr>
        <w:t xml:space="preserve"> also </w:t>
      </w:r>
      <w:r w:rsidRPr="0007793D">
        <w:rPr>
          <w:rStyle w:val="StyleUnderline"/>
          <w:highlight w:val="yellow"/>
        </w:rPr>
        <w:t>rising</w:t>
      </w:r>
      <w:r>
        <w:t xml:space="preserve">: as part of the total primary energy consumption, the share of non-fossil fuels has also increased from roughly 8 per cent in 2010 to 12 per cent in 2015. </w:t>
      </w:r>
      <w:r w:rsidRPr="006C7387">
        <w:rPr>
          <w:rStyle w:val="StyleUnderline"/>
        </w:rPr>
        <w:t xml:space="preserve">Recent data suggest that </w:t>
      </w:r>
      <w:r w:rsidRPr="0007793D">
        <w:rPr>
          <w:rStyle w:val="StyleUnderline"/>
          <w:highlight w:val="yellow"/>
        </w:rPr>
        <w:t>these investments</w:t>
      </w:r>
      <w:r w:rsidRPr="006C7387">
        <w:rPr>
          <w:rStyle w:val="StyleUnderline"/>
        </w:rPr>
        <w:t xml:space="preserve">, as well as successful efforts to reduce coal use, </w:t>
      </w:r>
      <w:r w:rsidRPr="0007793D">
        <w:rPr>
          <w:rStyle w:val="StyleUnderline"/>
          <w:highlight w:val="yellow"/>
        </w:rPr>
        <w:t>may have helped</w:t>
      </w:r>
      <w:r w:rsidRPr="006C7387">
        <w:rPr>
          <w:rStyle w:val="StyleUnderline"/>
        </w:rPr>
        <w:t xml:space="preserve"> carbon dioxide </w:t>
      </w:r>
      <w:r w:rsidRPr="0007793D">
        <w:rPr>
          <w:rStyle w:val="StyleUnderline"/>
          <w:highlight w:val="yellow"/>
        </w:rPr>
        <w:t xml:space="preserve">emissions </w:t>
      </w:r>
      <w:r w:rsidRPr="0007793D">
        <w:rPr>
          <w:rStyle w:val="Emphasis"/>
          <w:highlight w:val="yellow"/>
        </w:rPr>
        <w:t xml:space="preserve">slow, or </w:t>
      </w:r>
      <w:proofErr w:type="gramStart"/>
      <w:r w:rsidRPr="0007793D">
        <w:rPr>
          <w:rStyle w:val="Emphasis"/>
          <w:highlight w:val="yellow"/>
        </w:rPr>
        <w:t>even fall</w:t>
      </w:r>
      <w:proofErr w:type="gramEnd"/>
      <w:r w:rsidRPr="0007793D">
        <w:rPr>
          <w:rStyle w:val="Emphasis"/>
          <w:highlight w:val="yellow"/>
        </w:rPr>
        <w:t>, last year</w:t>
      </w:r>
      <w:r>
        <w:t xml:space="preserve">. Indeed, </w:t>
      </w:r>
      <w:r w:rsidRPr="006C7387">
        <w:rPr>
          <w:rStyle w:val="StyleUnderline"/>
        </w:rPr>
        <w:t xml:space="preserve">China’s </w:t>
      </w:r>
      <w:r w:rsidRPr="0007793D">
        <w:rPr>
          <w:rStyle w:val="StyleUnderline"/>
          <w:highlight w:val="yellow"/>
        </w:rPr>
        <w:t>coal</w:t>
      </w:r>
      <w:r w:rsidRPr="006C7387">
        <w:rPr>
          <w:rStyle w:val="StyleUnderline"/>
        </w:rPr>
        <w:t xml:space="preserve"> consumption </w:t>
      </w:r>
      <w:r w:rsidRPr="0007793D">
        <w:rPr>
          <w:rStyle w:val="StyleUnderline"/>
          <w:highlight w:val="yellow"/>
        </w:rPr>
        <w:t xml:space="preserve">seems to have reached its peak </w:t>
      </w:r>
      <w:r w:rsidRPr="0007793D">
        <w:rPr>
          <w:rStyle w:val="Emphasis"/>
          <w:highlight w:val="yellow"/>
        </w:rPr>
        <w:t>in 2014</w:t>
      </w:r>
      <w:r>
        <w:t>.</w:t>
      </w:r>
    </w:p>
    <w:p w14:paraId="28B150EA" w14:textId="77777777" w:rsidR="00156584" w:rsidRDefault="00156584" w:rsidP="00ED4144"/>
    <w:p w14:paraId="4EE3A0D1" w14:textId="1A4D8328" w:rsidR="00D018D8" w:rsidRDefault="00F73C6A" w:rsidP="00F73C6A">
      <w:pPr>
        <w:pStyle w:val="Heading3"/>
      </w:pPr>
      <w:r>
        <w:lastRenderedPageBreak/>
        <w:t>India Key</w:t>
      </w:r>
    </w:p>
    <w:p w14:paraId="5F9961E5" w14:textId="757C6171" w:rsidR="00F73C6A" w:rsidRPr="00C701FF" w:rsidRDefault="00F73C6A" w:rsidP="00C701FF">
      <w:pPr>
        <w:pStyle w:val="Heading4"/>
      </w:pPr>
      <w:r w:rsidRPr="00C701FF">
        <w:rPr>
          <w:u w:val="single"/>
        </w:rPr>
        <w:t>India</w:t>
      </w:r>
      <w:r w:rsidR="00661529">
        <w:t xml:space="preserve"> is more important than the U.S. and China. </w:t>
      </w:r>
    </w:p>
    <w:p w14:paraId="57F2DF93" w14:textId="4254E450" w:rsidR="00F73C6A" w:rsidRDefault="0066627D" w:rsidP="00F73C6A">
      <w:r w:rsidRPr="00C701FF">
        <w:rPr>
          <w:rStyle w:val="Style13ptBold"/>
        </w:rPr>
        <w:t>Joyce 16</w:t>
      </w:r>
      <w:r>
        <w:t xml:space="preserve"> — Christopher Joyce, Correspondent on the Science D</w:t>
      </w:r>
      <w:r w:rsidRPr="0066627D">
        <w:t xml:space="preserve">esk at </w:t>
      </w:r>
      <w:r>
        <w:t>National Public Radio, 2016 (“Can The U.S. And China Keep Their Climate Pledges</w:t>
      </w:r>
      <w:proofErr w:type="gramStart"/>
      <w:r>
        <w:t>?,</w:t>
      </w:r>
      <w:proofErr w:type="gramEnd"/>
      <w:r>
        <w:t>” All Things Considered — NPR, April 21</w:t>
      </w:r>
      <w:r w:rsidRPr="0066627D">
        <w:rPr>
          <w:vertAlign w:val="superscript"/>
        </w:rPr>
        <w:t>st</w:t>
      </w:r>
      <w:r>
        <w:t xml:space="preserve">, Available Online at </w:t>
      </w:r>
      <w:hyperlink r:id="rId50" w:history="1">
        <w:r w:rsidRPr="000634BA">
          <w:rPr>
            <w:rStyle w:val="Hyperlink"/>
          </w:rPr>
          <w:t>http://www.npr.org/sections/thetwo-way/2016/04/21/474690936/can-the-u-s-and-china-keep-their-climate-pledges</w:t>
        </w:r>
      </w:hyperlink>
      <w:r>
        <w:t>, Accessed 07-17-2016)</w:t>
      </w:r>
    </w:p>
    <w:p w14:paraId="28E2B0FA" w14:textId="6F271BE9" w:rsidR="00F73C6A" w:rsidRDefault="00F73C6A" w:rsidP="00F73C6A">
      <w:r w:rsidRPr="00C701FF">
        <w:rPr>
          <w:rStyle w:val="StyleUnderline"/>
          <w:highlight w:val="yellow"/>
        </w:rPr>
        <w:t>What the U.S. and China do is critically important</w:t>
      </w:r>
      <w:r w:rsidRPr="00F73C6A">
        <w:rPr>
          <w:rStyle w:val="StyleUnderline"/>
        </w:rPr>
        <w:t xml:space="preserve"> now, </w:t>
      </w:r>
      <w:r w:rsidRPr="00C701FF">
        <w:rPr>
          <w:rStyle w:val="StyleUnderline"/>
          <w:highlight w:val="yellow"/>
        </w:rPr>
        <w:t>but</w:t>
      </w:r>
      <w:r w:rsidRPr="00F73C6A">
        <w:rPr>
          <w:rStyle w:val="StyleUnderline"/>
        </w:rPr>
        <w:t xml:space="preserve"> ultimately </w:t>
      </w:r>
      <w:r w:rsidRPr="00C701FF">
        <w:rPr>
          <w:rStyle w:val="StyleUnderline"/>
          <w:highlight w:val="yellow"/>
        </w:rPr>
        <w:t xml:space="preserve">their efforts </w:t>
      </w:r>
      <w:r w:rsidRPr="00C701FF">
        <w:rPr>
          <w:rStyle w:val="Emphasis"/>
          <w:highlight w:val="yellow"/>
        </w:rPr>
        <w:t>won't be enough</w:t>
      </w:r>
      <w:r w:rsidRPr="00C701FF">
        <w:rPr>
          <w:rStyle w:val="StyleUnderline"/>
          <w:highlight w:val="yellow"/>
        </w:rPr>
        <w:t xml:space="preserve"> to stop climate change. </w:t>
      </w:r>
      <w:r w:rsidRPr="00C701FF">
        <w:rPr>
          <w:rStyle w:val="Emphasis"/>
          <w:highlight w:val="yellow"/>
        </w:rPr>
        <w:t>Other countries</w:t>
      </w:r>
      <w:r w:rsidRPr="00C701FF">
        <w:rPr>
          <w:rStyle w:val="StyleUnderline"/>
          <w:highlight w:val="yellow"/>
        </w:rPr>
        <w:t xml:space="preserve"> matter</w:t>
      </w:r>
      <w:r w:rsidRPr="00F73C6A">
        <w:rPr>
          <w:rStyle w:val="StyleUnderline"/>
        </w:rPr>
        <w:t xml:space="preserve"> as well — in particular, India. </w:t>
      </w:r>
      <w:r w:rsidRPr="00C701FF">
        <w:rPr>
          <w:rStyle w:val="StyleUnderline"/>
          <w:highlight w:val="yellow"/>
        </w:rPr>
        <w:t>India's emissions are growing fast, and while it</w:t>
      </w:r>
      <w:r w:rsidRPr="00F73C6A">
        <w:rPr>
          <w:rStyle w:val="StyleUnderline"/>
        </w:rPr>
        <w:t xml:space="preserve">s government </w:t>
      </w:r>
      <w:r w:rsidRPr="00C701FF">
        <w:rPr>
          <w:rStyle w:val="StyleUnderline"/>
          <w:highlight w:val="yellow"/>
        </w:rPr>
        <w:t>pledged in Paris to shift to renewable energy</w:t>
      </w:r>
      <w:r w:rsidRPr="00F73C6A">
        <w:rPr>
          <w:rStyle w:val="StyleUnderline"/>
        </w:rPr>
        <w:t xml:space="preserve"> as fast as the country can, </w:t>
      </w:r>
      <w:r w:rsidRPr="00C701FF">
        <w:rPr>
          <w:rStyle w:val="StyleUnderline"/>
          <w:highlight w:val="yellow"/>
        </w:rPr>
        <w:t xml:space="preserve">it's </w:t>
      </w:r>
      <w:r w:rsidRPr="00C701FF">
        <w:rPr>
          <w:rStyle w:val="Emphasis"/>
          <w:highlight w:val="yellow"/>
        </w:rPr>
        <w:t>not giving up fossil fuels</w:t>
      </w:r>
      <w:r w:rsidRPr="00C701FF">
        <w:rPr>
          <w:rStyle w:val="Emphasis"/>
        </w:rPr>
        <w:t xml:space="preserve"> such as coal either</w:t>
      </w:r>
      <w:r w:rsidRPr="00F73C6A">
        <w:rPr>
          <w:rStyle w:val="StyleUnderline"/>
        </w:rPr>
        <w:t xml:space="preserve"> — not </w:t>
      </w:r>
      <w:r w:rsidRPr="00C701FF">
        <w:rPr>
          <w:rStyle w:val="StyleUnderline"/>
          <w:highlight w:val="yellow"/>
        </w:rPr>
        <w:t>with hundreds of millions</w:t>
      </w:r>
      <w:r w:rsidRPr="00F73C6A">
        <w:rPr>
          <w:rStyle w:val="StyleUnderline"/>
        </w:rPr>
        <w:t xml:space="preserve"> of people </w:t>
      </w:r>
      <w:r w:rsidRPr="00C701FF">
        <w:rPr>
          <w:rStyle w:val="StyleUnderline"/>
          <w:highlight w:val="yellow"/>
        </w:rPr>
        <w:t xml:space="preserve">still without electricity. Over the long haul, India's emissions could </w:t>
      </w:r>
      <w:r w:rsidRPr="00C701FF">
        <w:rPr>
          <w:rStyle w:val="Emphasis"/>
          <w:highlight w:val="yellow"/>
        </w:rPr>
        <w:t>surpass those from the U.S. or China</w:t>
      </w:r>
      <w:r>
        <w:t>.</w:t>
      </w:r>
    </w:p>
    <w:p w14:paraId="1BAC30C7" w14:textId="77777777" w:rsidR="00F73C6A" w:rsidRDefault="00F73C6A" w:rsidP="00F73C6A">
      <w:r>
        <w:t>"</w:t>
      </w:r>
      <w:r w:rsidRPr="00C701FF">
        <w:rPr>
          <w:rStyle w:val="StyleUnderline"/>
          <w:highlight w:val="yellow"/>
        </w:rPr>
        <w:t xml:space="preserve">What pathway India takes will go a long way to saying </w:t>
      </w:r>
      <w:r w:rsidRPr="00C701FF">
        <w:rPr>
          <w:rStyle w:val="Emphasis"/>
          <w:highlight w:val="yellow"/>
        </w:rPr>
        <w:t>where we end up in 10 to 20 years</w:t>
      </w:r>
      <w:r>
        <w:t>," Jackson says, "</w:t>
      </w:r>
      <w:r w:rsidRPr="00F73C6A">
        <w:rPr>
          <w:rStyle w:val="StyleUnderline"/>
        </w:rPr>
        <w:t>along with what the U.S. does and what China does</w:t>
      </w:r>
      <w:r>
        <w:t>."</w:t>
      </w:r>
    </w:p>
    <w:p w14:paraId="37D8007C" w14:textId="2B5D7794" w:rsidR="00F73C6A" w:rsidRDefault="0066627D" w:rsidP="00F73C6A">
      <w:r>
        <w:t xml:space="preserve">* Jackson = </w:t>
      </w:r>
      <w:r w:rsidRPr="0066627D">
        <w:t>Rob Jackson, a climate scientist at Stanford University</w:t>
      </w:r>
    </w:p>
    <w:p w14:paraId="62D200CE" w14:textId="77777777" w:rsidR="00F73C6A" w:rsidRDefault="00F73C6A" w:rsidP="00F73C6A"/>
    <w:p w14:paraId="749765BE" w14:textId="6538D597" w:rsidR="00F73C6A" w:rsidRDefault="00924A72" w:rsidP="007E2E9D">
      <w:pPr>
        <w:pStyle w:val="Heading4"/>
      </w:pPr>
      <w:r>
        <w:t xml:space="preserve">Growing emissions in India can </w:t>
      </w:r>
      <w:r>
        <w:rPr>
          <w:u w:val="single"/>
        </w:rPr>
        <w:t>negate</w:t>
      </w:r>
      <w:r w:rsidRPr="00924A72">
        <w:rPr>
          <w:u w:val="single"/>
        </w:rPr>
        <w:t xml:space="preserve"> progress</w:t>
      </w:r>
      <w:r>
        <w:t xml:space="preserve"> in the U.S. and China. </w:t>
      </w:r>
    </w:p>
    <w:p w14:paraId="6C914DDB" w14:textId="568522C2" w:rsidR="007E2E9D" w:rsidRPr="00987F66" w:rsidRDefault="007E2E9D" w:rsidP="00E2778D">
      <w:r w:rsidRPr="008B5E4E">
        <w:rPr>
          <w:rStyle w:val="Style13ptBold"/>
        </w:rPr>
        <w:t>Mishra 15</w:t>
      </w:r>
      <w:r>
        <w:t xml:space="preserve"> —</w:t>
      </w:r>
      <w:r w:rsidR="00E2778D">
        <w:t xml:space="preserve"> </w:t>
      </w:r>
      <w:proofErr w:type="spellStart"/>
      <w:r w:rsidR="00E2778D">
        <w:t>Anish</w:t>
      </w:r>
      <w:proofErr w:type="spellEnd"/>
      <w:r w:rsidR="00E2778D">
        <w:t xml:space="preserve"> Mishra, Senior Vice President of IPB NRI Business at Citibank NA, UAE, </w:t>
      </w:r>
      <w:r w:rsidR="008B5E4E">
        <w:t xml:space="preserve">holds a degree from the </w:t>
      </w:r>
      <w:r w:rsidR="008B5E4E" w:rsidRPr="008B5E4E">
        <w:t>Indian Institute of Management, Indore</w:t>
      </w:r>
      <w:r w:rsidR="008B5E4E">
        <w:t>, 2015</w:t>
      </w:r>
      <w:r w:rsidR="00987F66">
        <w:t xml:space="preserve"> (“</w:t>
      </w:r>
      <w:r w:rsidR="00987F66" w:rsidRPr="00987F66">
        <w:t>Why India mus</w:t>
      </w:r>
      <w:r w:rsidR="00987F66">
        <w:t xml:space="preserve">t take climate change seriously,” </w:t>
      </w:r>
      <w:r w:rsidR="00987F66">
        <w:rPr>
          <w:i/>
        </w:rPr>
        <w:t>Japan Times</w:t>
      </w:r>
      <w:r w:rsidR="00987F66">
        <w:t>, October 29</w:t>
      </w:r>
      <w:r w:rsidR="00987F66" w:rsidRPr="00987F66">
        <w:rPr>
          <w:vertAlign w:val="superscript"/>
        </w:rPr>
        <w:t>th</w:t>
      </w:r>
      <w:r w:rsidR="00987F66">
        <w:t xml:space="preserve">, Available Online at </w:t>
      </w:r>
      <w:hyperlink r:id="rId51" w:history="1">
        <w:r w:rsidR="00987F66" w:rsidRPr="000634BA">
          <w:rPr>
            <w:rStyle w:val="Hyperlink"/>
          </w:rPr>
          <w:t>http://www.japantimes.co.jp/opinion/2015/10/29/commentary/world-commentary/india-must-take-climate-change-seriously/</w:t>
        </w:r>
      </w:hyperlink>
      <w:r w:rsidR="00987F66">
        <w:t>, Accessed 07-17-2016)</w:t>
      </w:r>
    </w:p>
    <w:p w14:paraId="43650E17" w14:textId="2CAC2849" w:rsidR="007E2E9D" w:rsidRDefault="007E2E9D" w:rsidP="007E2E9D">
      <w:r w:rsidRPr="007E2E9D">
        <w:rPr>
          <w:rStyle w:val="StyleUnderline"/>
        </w:rPr>
        <w:t>The U</w:t>
      </w:r>
      <w:r>
        <w:t xml:space="preserve">nited </w:t>
      </w:r>
      <w:r w:rsidRPr="007E2E9D">
        <w:rPr>
          <w:rStyle w:val="StyleUnderline"/>
        </w:rPr>
        <w:t>N</w:t>
      </w:r>
      <w:r>
        <w:t xml:space="preserve">ations Department of Economic and Social Affairs </w:t>
      </w:r>
      <w:r w:rsidRPr="007E2E9D">
        <w:rPr>
          <w:rStyle w:val="StyleUnderline"/>
        </w:rPr>
        <w:t xml:space="preserve">has projected that </w:t>
      </w:r>
      <w:r w:rsidRPr="008B5E4E">
        <w:rPr>
          <w:rStyle w:val="StyleUnderline"/>
          <w:highlight w:val="yellow"/>
        </w:rPr>
        <w:t>by 2028 India will be the world’s most populous country</w:t>
      </w:r>
      <w:r>
        <w:t xml:space="preserve">, with 1.45 billion people. </w:t>
      </w:r>
      <w:r w:rsidRPr="00BB5981">
        <w:rPr>
          <w:rStyle w:val="StyleUnderline"/>
        </w:rPr>
        <w:t>According to the I</w:t>
      </w:r>
      <w:r>
        <w:t xml:space="preserve">nternational </w:t>
      </w:r>
      <w:r w:rsidRPr="00BB5981">
        <w:rPr>
          <w:rStyle w:val="StyleUnderline"/>
        </w:rPr>
        <w:t>M</w:t>
      </w:r>
      <w:r>
        <w:t xml:space="preserve">onetary </w:t>
      </w:r>
      <w:r w:rsidRPr="00BB5981">
        <w:rPr>
          <w:rStyle w:val="StyleUnderline"/>
        </w:rPr>
        <w:t>F</w:t>
      </w:r>
      <w:r>
        <w:t xml:space="preserve">und, </w:t>
      </w:r>
      <w:r w:rsidRPr="00BB5981">
        <w:rPr>
          <w:rStyle w:val="StyleUnderline"/>
        </w:rPr>
        <w:t>India is the world’s faster growing economy with GDP growth of 7.5 percent, ahead of China</w:t>
      </w:r>
      <w:r>
        <w:t xml:space="preserve">. As of today, </w:t>
      </w:r>
      <w:r w:rsidRPr="008B5E4E">
        <w:rPr>
          <w:rStyle w:val="StyleUnderline"/>
          <w:highlight w:val="yellow"/>
        </w:rPr>
        <w:t>nearly half a billion Indians do not have full access to electricity</w:t>
      </w:r>
      <w:r w:rsidRPr="00BB5981">
        <w:rPr>
          <w:rStyle w:val="StyleUnderline"/>
        </w:rPr>
        <w:t xml:space="preserve"> supply </w:t>
      </w:r>
      <w:r w:rsidRPr="008B5E4E">
        <w:rPr>
          <w:rStyle w:val="StyleUnderline"/>
          <w:highlight w:val="yellow"/>
        </w:rPr>
        <w:t>and running water</w:t>
      </w:r>
      <w:r w:rsidR="00BB5981">
        <w:t>.</w:t>
      </w:r>
    </w:p>
    <w:p w14:paraId="50D3C268" w14:textId="294600CC" w:rsidR="007E2E9D" w:rsidRDefault="007E2E9D" w:rsidP="007E2E9D">
      <w:r>
        <w:t xml:space="preserve">If anyone were to listen to the aspirations and promises of Indian politicians during election rallies, it would appear very clear that </w:t>
      </w:r>
      <w:r w:rsidRPr="00BB5981">
        <w:rPr>
          <w:rStyle w:val="StyleUnderline"/>
        </w:rPr>
        <w:t xml:space="preserve">this great democracy is still struggling with poverty and providing its people with their basic needs. </w:t>
      </w:r>
      <w:r w:rsidRPr="008B5E4E">
        <w:rPr>
          <w:rStyle w:val="StyleUnderline"/>
        </w:rPr>
        <w:t>The</w:t>
      </w:r>
      <w:r w:rsidRPr="00BB5981">
        <w:rPr>
          <w:rStyle w:val="StyleUnderline"/>
        </w:rPr>
        <w:t xml:space="preserve"> ruling</w:t>
      </w:r>
      <w:r>
        <w:t xml:space="preserve"> </w:t>
      </w:r>
      <w:proofErr w:type="spellStart"/>
      <w:r>
        <w:t>Bharatiya</w:t>
      </w:r>
      <w:proofErr w:type="spellEnd"/>
      <w:r>
        <w:t xml:space="preserve"> </w:t>
      </w:r>
      <w:proofErr w:type="spellStart"/>
      <w:r>
        <w:t>Janata</w:t>
      </w:r>
      <w:proofErr w:type="spellEnd"/>
      <w:r>
        <w:t xml:space="preserve"> Party (</w:t>
      </w:r>
      <w:r w:rsidRPr="00BB5981">
        <w:rPr>
          <w:rStyle w:val="StyleUnderline"/>
        </w:rPr>
        <w:t>BJP</w:t>
      </w:r>
      <w:r>
        <w:t xml:space="preserve">) </w:t>
      </w:r>
      <w:r w:rsidRPr="00BB5981">
        <w:rPr>
          <w:rStyle w:val="StyleUnderline"/>
        </w:rPr>
        <w:t>was</w:t>
      </w:r>
      <w:r>
        <w:t xml:space="preserve"> not surprisingly </w:t>
      </w:r>
      <w:r w:rsidRPr="00BB5981">
        <w:rPr>
          <w:rStyle w:val="StyleUnderline"/>
        </w:rPr>
        <w:t xml:space="preserve">handed a clear mandate for economic development. </w:t>
      </w:r>
      <w:r w:rsidRPr="008B5E4E">
        <w:rPr>
          <w:rStyle w:val="StyleUnderline"/>
          <w:highlight w:val="yellow"/>
        </w:rPr>
        <w:t>As India rapidly progresses</w:t>
      </w:r>
      <w:r>
        <w:t xml:space="preserve"> toward a bright future, </w:t>
      </w:r>
      <w:r w:rsidRPr="008B5E4E">
        <w:rPr>
          <w:rStyle w:val="StyleUnderline"/>
          <w:highlight w:val="yellow"/>
        </w:rPr>
        <w:t>its people will experience</w:t>
      </w:r>
      <w:r w:rsidRPr="00BB5981">
        <w:rPr>
          <w:rStyle w:val="StyleUnderline"/>
        </w:rPr>
        <w:t xml:space="preserve"> dramatic improvements in their standards of living, with </w:t>
      </w:r>
      <w:r w:rsidRPr="008B5E4E">
        <w:rPr>
          <w:rStyle w:val="StyleUnderline"/>
          <w:highlight w:val="yellow"/>
        </w:rPr>
        <w:t>millions</w:t>
      </w:r>
      <w:r>
        <w:t xml:space="preserve"> of Indian </w:t>
      </w:r>
      <w:r w:rsidRPr="008B5E4E">
        <w:rPr>
          <w:rStyle w:val="StyleUnderline"/>
          <w:highlight w:val="yellow"/>
        </w:rPr>
        <w:t>leaping out of poverty</w:t>
      </w:r>
      <w:r w:rsidRPr="00BB5981">
        <w:rPr>
          <w:rStyle w:val="StyleUnderline"/>
        </w:rPr>
        <w:t xml:space="preserve"> every year. </w:t>
      </w:r>
      <w:r w:rsidRPr="008B5E4E">
        <w:rPr>
          <w:rStyle w:val="StyleUnderline"/>
          <w:highlight w:val="yellow"/>
        </w:rPr>
        <w:t>India will have a growing middle class</w:t>
      </w:r>
      <w:r w:rsidRPr="00BB5981">
        <w:rPr>
          <w:rStyle w:val="StyleUnderline"/>
        </w:rPr>
        <w:t xml:space="preserve"> with high aspirations, </w:t>
      </w:r>
      <w:r w:rsidRPr="008B5E4E">
        <w:rPr>
          <w:rStyle w:val="StyleUnderline"/>
          <w:highlight w:val="yellow"/>
        </w:rPr>
        <w:t>and</w:t>
      </w:r>
      <w:r w:rsidRPr="00BB5981">
        <w:rPr>
          <w:rStyle w:val="StyleUnderline"/>
        </w:rPr>
        <w:t xml:space="preserve"> by extension </w:t>
      </w:r>
      <w:r w:rsidRPr="008B5E4E">
        <w:rPr>
          <w:rStyle w:val="Emphasis"/>
          <w:highlight w:val="yellow"/>
        </w:rPr>
        <w:t>rising consumption and production</w:t>
      </w:r>
      <w:r>
        <w:t>.</w:t>
      </w:r>
    </w:p>
    <w:p w14:paraId="39BAB00D" w14:textId="3374F775" w:rsidR="007E2E9D" w:rsidRDefault="007E2E9D" w:rsidP="007E2E9D">
      <w:r>
        <w:t xml:space="preserve">There can be little doubt that </w:t>
      </w:r>
      <w:r w:rsidRPr="008B5E4E">
        <w:rPr>
          <w:rStyle w:val="StyleUnderline"/>
          <w:highlight w:val="yellow"/>
        </w:rPr>
        <w:t xml:space="preserve">as Indians </w:t>
      </w:r>
      <w:proofErr w:type="gramStart"/>
      <w:r w:rsidRPr="008B5E4E">
        <w:rPr>
          <w:rStyle w:val="StyleUnderline"/>
          <w:highlight w:val="yellow"/>
        </w:rPr>
        <w:t>get</w:t>
      </w:r>
      <w:proofErr w:type="gramEnd"/>
      <w:r w:rsidRPr="008B5E4E">
        <w:rPr>
          <w:rStyle w:val="StyleUnderline"/>
          <w:highlight w:val="yellow"/>
        </w:rPr>
        <w:t xml:space="preserve"> richer</w:t>
      </w:r>
      <w:r w:rsidRPr="00BB5981">
        <w:rPr>
          <w:rStyle w:val="StyleUnderline"/>
        </w:rPr>
        <w:t xml:space="preserve">, owning more cars and electrical appliances, India’s carbon </w:t>
      </w:r>
      <w:r w:rsidRPr="008B5E4E">
        <w:rPr>
          <w:rStyle w:val="StyleUnderline"/>
          <w:highlight w:val="yellow"/>
        </w:rPr>
        <w:t>emissions</w:t>
      </w:r>
      <w:r w:rsidRPr="00BB5981">
        <w:rPr>
          <w:rStyle w:val="StyleUnderline"/>
        </w:rPr>
        <w:t xml:space="preserve"> rate </w:t>
      </w:r>
      <w:r w:rsidRPr="008B5E4E">
        <w:rPr>
          <w:rStyle w:val="StyleUnderline"/>
          <w:highlight w:val="yellow"/>
        </w:rPr>
        <w:t xml:space="preserve">will </w:t>
      </w:r>
      <w:r w:rsidRPr="00924A72">
        <w:rPr>
          <w:rStyle w:val="StyleUnderline"/>
          <w:highlight w:val="yellow"/>
        </w:rPr>
        <w:t>rise. Currently</w:t>
      </w:r>
      <w:r w:rsidRPr="00BB5981">
        <w:rPr>
          <w:rStyle w:val="StyleUnderline"/>
        </w:rPr>
        <w:t xml:space="preserve">, </w:t>
      </w:r>
      <w:r w:rsidRPr="00924A72">
        <w:rPr>
          <w:rStyle w:val="StyleUnderline"/>
          <w:highlight w:val="yellow"/>
        </w:rPr>
        <w:t>the World Bank has it at 1.67 metric tons</w:t>
      </w:r>
      <w:r>
        <w:t xml:space="preserve"> of carbon dioxide </w:t>
      </w:r>
      <w:r w:rsidRPr="00924A72">
        <w:rPr>
          <w:rStyle w:val="StyleUnderline"/>
          <w:highlight w:val="yellow"/>
        </w:rPr>
        <w:t>per capita, compared with China’s 6.19</w:t>
      </w:r>
      <w:r>
        <w:t xml:space="preserve"> metric tons per capita </w:t>
      </w:r>
      <w:r w:rsidRPr="00924A72">
        <w:rPr>
          <w:rStyle w:val="StyleUnderline"/>
          <w:highlight w:val="yellow"/>
        </w:rPr>
        <w:t>and America’s</w:t>
      </w:r>
      <w:r w:rsidRPr="00BB5981">
        <w:rPr>
          <w:rStyle w:val="StyleUnderline"/>
        </w:rPr>
        <w:t xml:space="preserve"> colossal </w:t>
      </w:r>
      <w:r w:rsidRPr="00924A72">
        <w:rPr>
          <w:rStyle w:val="StyleUnderline"/>
          <w:highlight w:val="yellow"/>
        </w:rPr>
        <w:t>17.56</w:t>
      </w:r>
      <w:r>
        <w:t xml:space="preserve"> metric tons per capita. </w:t>
      </w:r>
      <w:r w:rsidRPr="00924A72">
        <w:rPr>
          <w:rStyle w:val="StyleUnderline"/>
          <w:highlight w:val="yellow"/>
        </w:rPr>
        <w:t>This suggests the potential rise in India’s</w:t>
      </w:r>
      <w:r w:rsidRPr="00BB5981">
        <w:rPr>
          <w:rStyle w:val="StyleUnderline"/>
        </w:rPr>
        <w:t xml:space="preserve"> CO2 </w:t>
      </w:r>
      <w:r w:rsidRPr="00924A72">
        <w:rPr>
          <w:rStyle w:val="StyleUnderline"/>
          <w:highlight w:val="yellow"/>
        </w:rPr>
        <w:t>emissions</w:t>
      </w:r>
      <w:r w:rsidR="00BB5981">
        <w:t>.</w:t>
      </w:r>
    </w:p>
    <w:p w14:paraId="3B0637BA" w14:textId="4A00BF69" w:rsidR="007E2E9D" w:rsidRDefault="007E2E9D" w:rsidP="007E2E9D">
      <w:r w:rsidRPr="00BB5981">
        <w:rPr>
          <w:rStyle w:val="StyleUnderline"/>
        </w:rPr>
        <w:t xml:space="preserve">As an emerging economy with massive socioeconomic complexities and low per capita carbon emission rates, climate change may seem the very least India’s concerns. Yet </w:t>
      </w:r>
      <w:r w:rsidRPr="00924A72">
        <w:rPr>
          <w:rStyle w:val="StyleUnderline"/>
          <w:highlight w:val="yellow"/>
        </w:rPr>
        <w:t>if India overlooks</w:t>
      </w:r>
      <w:r w:rsidRPr="00BB5981">
        <w:rPr>
          <w:rStyle w:val="StyleUnderline"/>
        </w:rPr>
        <w:t xml:space="preserve"> the importance of </w:t>
      </w:r>
      <w:r w:rsidRPr="00924A72">
        <w:rPr>
          <w:rStyle w:val="StyleUnderline"/>
          <w:highlight w:val="yellow"/>
        </w:rPr>
        <w:t xml:space="preserve">climate change, the consequences could be </w:t>
      </w:r>
      <w:r w:rsidRPr="00924A72">
        <w:rPr>
          <w:rStyle w:val="Emphasis"/>
          <w:highlight w:val="yellow"/>
        </w:rPr>
        <w:t>dire</w:t>
      </w:r>
      <w:r w:rsidRPr="00924A72">
        <w:rPr>
          <w:rStyle w:val="StyleUnderline"/>
          <w:highlight w:val="yellow"/>
        </w:rPr>
        <w:t xml:space="preserve">. Given India’s enormous population, a marginal </w:t>
      </w:r>
      <w:r w:rsidRPr="00924A72">
        <w:rPr>
          <w:rStyle w:val="StyleUnderline"/>
          <w:highlight w:val="yellow"/>
        </w:rPr>
        <w:lastRenderedPageBreak/>
        <w:t>increase in per capita</w:t>
      </w:r>
      <w:r w:rsidRPr="00BB5981">
        <w:rPr>
          <w:rStyle w:val="StyleUnderline"/>
        </w:rPr>
        <w:t xml:space="preserve"> CO2 </w:t>
      </w:r>
      <w:r w:rsidRPr="00924A72">
        <w:rPr>
          <w:rStyle w:val="StyleUnderline"/>
          <w:highlight w:val="yellow"/>
        </w:rPr>
        <w:t xml:space="preserve">emissions will produce </w:t>
      </w:r>
      <w:r w:rsidRPr="00924A72">
        <w:rPr>
          <w:rStyle w:val="Emphasis"/>
          <w:highlight w:val="yellow"/>
        </w:rPr>
        <w:t>a huge increase in global</w:t>
      </w:r>
      <w:r w:rsidRPr="00BB5981">
        <w:rPr>
          <w:rStyle w:val="Emphasis"/>
        </w:rPr>
        <w:t xml:space="preserve"> CO2 </w:t>
      </w:r>
      <w:r w:rsidRPr="00924A72">
        <w:rPr>
          <w:rStyle w:val="Emphasis"/>
          <w:highlight w:val="yellow"/>
        </w:rPr>
        <w:t>emissions</w:t>
      </w:r>
      <w:r>
        <w:t>.</w:t>
      </w:r>
    </w:p>
    <w:p w14:paraId="7AFEF82D" w14:textId="77777777" w:rsidR="00BB5981" w:rsidRPr="007E2E9D" w:rsidRDefault="00BB5981" w:rsidP="007E2E9D"/>
    <w:sectPr w:rsidR="00BB5981" w:rsidRPr="007E2E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684AE4"/>
    <w:rsid w:val="000029E3"/>
    <w:rsid w:val="000029E8"/>
    <w:rsid w:val="00004225"/>
    <w:rsid w:val="00004A3B"/>
    <w:rsid w:val="00004DA8"/>
    <w:rsid w:val="000066CA"/>
    <w:rsid w:val="00007264"/>
    <w:rsid w:val="000076A9"/>
    <w:rsid w:val="0001205E"/>
    <w:rsid w:val="00014FAD"/>
    <w:rsid w:val="00015D2A"/>
    <w:rsid w:val="0002490B"/>
    <w:rsid w:val="00026465"/>
    <w:rsid w:val="00030204"/>
    <w:rsid w:val="000312A0"/>
    <w:rsid w:val="00035337"/>
    <w:rsid w:val="00052FB1"/>
    <w:rsid w:val="00054276"/>
    <w:rsid w:val="000547B1"/>
    <w:rsid w:val="00055ED5"/>
    <w:rsid w:val="00056830"/>
    <w:rsid w:val="0006091E"/>
    <w:rsid w:val="0006154A"/>
    <w:rsid w:val="000638C1"/>
    <w:rsid w:val="00065FEE"/>
    <w:rsid w:val="00072718"/>
    <w:rsid w:val="0007381E"/>
    <w:rsid w:val="0007793D"/>
    <w:rsid w:val="0008785F"/>
    <w:rsid w:val="00090CBE"/>
    <w:rsid w:val="000A2D8A"/>
    <w:rsid w:val="000C0A4A"/>
    <w:rsid w:val="000D26A6"/>
    <w:rsid w:val="000D2B90"/>
    <w:rsid w:val="000D6ED8"/>
    <w:rsid w:val="000D717B"/>
    <w:rsid w:val="000E4D48"/>
    <w:rsid w:val="00100B28"/>
    <w:rsid w:val="001117C4"/>
    <w:rsid w:val="00117316"/>
    <w:rsid w:val="001209B4"/>
    <w:rsid w:val="00156584"/>
    <w:rsid w:val="001761FC"/>
    <w:rsid w:val="00182655"/>
    <w:rsid w:val="001840F2"/>
    <w:rsid w:val="00185134"/>
    <w:rsid w:val="001856C6"/>
    <w:rsid w:val="00191B5F"/>
    <w:rsid w:val="00192487"/>
    <w:rsid w:val="0019668D"/>
    <w:rsid w:val="001A25FD"/>
    <w:rsid w:val="001A5371"/>
    <w:rsid w:val="001A6206"/>
    <w:rsid w:val="001A72C7"/>
    <w:rsid w:val="001B73E3"/>
    <w:rsid w:val="001C316D"/>
    <w:rsid w:val="001D1A0D"/>
    <w:rsid w:val="001D36BF"/>
    <w:rsid w:val="001D4C28"/>
    <w:rsid w:val="001E0B1F"/>
    <w:rsid w:val="001E1E0B"/>
    <w:rsid w:val="001E61E3"/>
    <w:rsid w:val="001F1173"/>
    <w:rsid w:val="002005A8"/>
    <w:rsid w:val="00201153"/>
    <w:rsid w:val="002030EC"/>
    <w:rsid w:val="00203DD8"/>
    <w:rsid w:val="00204E1D"/>
    <w:rsid w:val="002059BD"/>
    <w:rsid w:val="00210FAF"/>
    <w:rsid w:val="002123DE"/>
    <w:rsid w:val="002168F2"/>
    <w:rsid w:val="00216D34"/>
    <w:rsid w:val="0022589F"/>
    <w:rsid w:val="002343FE"/>
    <w:rsid w:val="00240A47"/>
    <w:rsid w:val="002502CF"/>
    <w:rsid w:val="00252B80"/>
    <w:rsid w:val="00267EBB"/>
    <w:rsid w:val="0027023B"/>
    <w:rsid w:val="00274EDB"/>
    <w:rsid w:val="0027729E"/>
    <w:rsid w:val="00284ED6"/>
    <w:rsid w:val="00290C5A"/>
    <w:rsid w:val="002945D6"/>
    <w:rsid w:val="0029647A"/>
    <w:rsid w:val="00296504"/>
    <w:rsid w:val="002B50A5"/>
    <w:rsid w:val="002B5511"/>
    <w:rsid w:val="002B66F1"/>
    <w:rsid w:val="002B7ACF"/>
    <w:rsid w:val="002E0643"/>
    <w:rsid w:val="002E392E"/>
    <w:rsid w:val="002E613D"/>
    <w:rsid w:val="002E6BBC"/>
    <w:rsid w:val="002E7C73"/>
    <w:rsid w:val="002F1BA9"/>
    <w:rsid w:val="002F6E74"/>
    <w:rsid w:val="002F7282"/>
    <w:rsid w:val="00306D76"/>
    <w:rsid w:val="003106B3"/>
    <w:rsid w:val="0031385D"/>
    <w:rsid w:val="00315FC7"/>
    <w:rsid w:val="003223B2"/>
    <w:rsid w:val="00322A67"/>
    <w:rsid w:val="00330E13"/>
    <w:rsid w:val="003312E8"/>
    <w:rsid w:val="00332DC6"/>
    <w:rsid w:val="00335A23"/>
    <w:rsid w:val="00340707"/>
    <w:rsid w:val="00351841"/>
    <w:rsid w:val="00353DF6"/>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E68A3"/>
    <w:rsid w:val="003F2452"/>
    <w:rsid w:val="003F41EA"/>
    <w:rsid w:val="003F7DF0"/>
    <w:rsid w:val="004027EF"/>
    <w:rsid w:val="004039AF"/>
    <w:rsid w:val="00403EE1"/>
    <w:rsid w:val="00407AFF"/>
    <w:rsid w:val="0041155D"/>
    <w:rsid w:val="004170BF"/>
    <w:rsid w:val="004270E3"/>
    <w:rsid w:val="004348DC"/>
    <w:rsid w:val="00434921"/>
    <w:rsid w:val="004400E2"/>
    <w:rsid w:val="00442018"/>
    <w:rsid w:val="00447B10"/>
    <w:rsid w:val="00452EE4"/>
    <w:rsid w:val="004536D6"/>
    <w:rsid w:val="00457224"/>
    <w:rsid w:val="0048047E"/>
    <w:rsid w:val="00482AF9"/>
    <w:rsid w:val="004841C8"/>
    <w:rsid w:val="00497CC6"/>
    <w:rsid w:val="004B37B4"/>
    <w:rsid w:val="004C0314"/>
    <w:rsid w:val="004C0D3D"/>
    <w:rsid w:val="004C213E"/>
    <w:rsid w:val="004C376C"/>
    <w:rsid w:val="004C657F"/>
    <w:rsid w:val="004D17D8"/>
    <w:rsid w:val="004E355B"/>
    <w:rsid w:val="005028E5"/>
    <w:rsid w:val="00503735"/>
    <w:rsid w:val="0052200A"/>
    <w:rsid w:val="005224F2"/>
    <w:rsid w:val="0052564F"/>
    <w:rsid w:val="00536D8B"/>
    <w:rsid w:val="005379C3"/>
    <w:rsid w:val="005519C2"/>
    <w:rsid w:val="005523E0"/>
    <w:rsid w:val="0055320F"/>
    <w:rsid w:val="0055699B"/>
    <w:rsid w:val="00563D3D"/>
    <w:rsid w:val="005659AA"/>
    <w:rsid w:val="005676E8"/>
    <w:rsid w:val="00575685"/>
    <w:rsid w:val="00581048"/>
    <w:rsid w:val="00581203"/>
    <w:rsid w:val="0058349C"/>
    <w:rsid w:val="00585FBE"/>
    <w:rsid w:val="00586B91"/>
    <w:rsid w:val="005870E8"/>
    <w:rsid w:val="00595F5B"/>
    <w:rsid w:val="005A162F"/>
    <w:rsid w:val="005A4D4E"/>
    <w:rsid w:val="005A7237"/>
    <w:rsid w:val="005B21FA"/>
    <w:rsid w:val="005B3244"/>
    <w:rsid w:val="005B6EE8"/>
    <w:rsid w:val="005B7731"/>
    <w:rsid w:val="005C22AA"/>
    <w:rsid w:val="005C4515"/>
    <w:rsid w:val="005C5602"/>
    <w:rsid w:val="005C74A6"/>
    <w:rsid w:val="005D3B4D"/>
    <w:rsid w:val="005D615C"/>
    <w:rsid w:val="005E1860"/>
    <w:rsid w:val="005E34CD"/>
    <w:rsid w:val="005F063B"/>
    <w:rsid w:val="005F192D"/>
    <w:rsid w:val="005F24C8"/>
    <w:rsid w:val="005F26AF"/>
    <w:rsid w:val="005F6E48"/>
    <w:rsid w:val="0061383D"/>
    <w:rsid w:val="00614D69"/>
    <w:rsid w:val="00617030"/>
    <w:rsid w:val="00621301"/>
    <w:rsid w:val="0062173F"/>
    <w:rsid w:val="006235FB"/>
    <w:rsid w:val="00623F26"/>
    <w:rsid w:val="00626A15"/>
    <w:rsid w:val="00643073"/>
    <w:rsid w:val="006438CB"/>
    <w:rsid w:val="006441CD"/>
    <w:rsid w:val="006529B9"/>
    <w:rsid w:val="00654695"/>
    <w:rsid w:val="0065500A"/>
    <w:rsid w:val="00655217"/>
    <w:rsid w:val="0065727C"/>
    <w:rsid w:val="00661529"/>
    <w:rsid w:val="0066627D"/>
    <w:rsid w:val="00672C6C"/>
    <w:rsid w:val="00673901"/>
    <w:rsid w:val="00674A78"/>
    <w:rsid w:val="00684AE4"/>
    <w:rsid w:val="00690161"/>
    <w:rsid w:val="00693907"/>
    <w:rsid w:val="00696A16"/>
    <w:rsid w:val="006A4840"/>
    <w:rsid w:val="006A7E1D"/>
    <w:rsid w:val="006C263E"/>
    <w:rsid w:val="006C3A56"/>
    <w:rsid w:val="006C7387"/>
    <w:rsid w:val="006D0CD4"/>
    <w:rsid w:val="006D13F4"/>
    <w:rsid w:val="006D6AED"/>
    <w:rsid w:val="006E304E"/>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7072F"/>
    <w:rsid w:val="007834AD"/>
    <w:rsid w:val="00790697"/>
    <w:rsid w:val="00793F46"/>
    <w:rsid w:val="007A1325"/>
    <w:rsid w:val="007A1A18"/>
    <w:rsid w:val="007A2100"/>
    <w:rsid w:val="007B49FE"/>
    <w:rsid w:val="007B53D8"/>
    <w:rsid w:val="007C22C5"/>
    <w:rsid w:val="007C57E1"/>
    <w:rsid w:val="007C5811"/>
    <w:rsid w:val="007D2DF5"/>
    <w:rsid w:val="007D451A"/>
    <w:rsid w:val="007D5E3E"/>
    <w:rsid w:val="007D669B"/>
    <w:rsid w:val="007D7596"/>
    <w:rsid w:val="007E242C"/>
    <w:rsid w:val="007E2E9D"/>
    <w:rsid w:val="007E2EE3"/>
    <w:rsid w:val="007E3B24"/>
    <w:rsid w:val="007E3D4C"/>
    <w:rsid w:val="007E65D3"/>
    <w:rsid w:val="007E6631"/>
    <w:rsid w:val="007F23DC"/>
    <w:rsid w:val="007F5791"/>
    <w:rsid w:val="00803A12"/>
    <w:rsid w:val="00804619"/>
    <w:rsid w:val="008266F9"/>
    <w:rsid w:val="00826A9B"/>
    <w:rsid w:val="00832877"/>
    <w:rsid w:val="00834842"/>
    <w:rsid w:val="0083683A"/>
    <w:rsid w:val="00840E7B"/>
    <w:rsid w:val="00853D40"/>
    <w:rsid w:val="008564FC"/>
    <w:rsid w:val="00864E76"/>
    <w:rsid w:val="00871326"/>
    <w:rsid w:val="0087154B"/>
    <w:rsid w:val="00872581"/>
    <w:rsid w:val="0087459D"/>
    <w:rsid w:val="0087680F"/>
    <w:rsid w:val="00876D81"/>
    <w:rsid w:val="00877533"/>
    <w:rsid w:val="00881D86"/>
    <w:rsid w:val="00883306"/>
    <w:rsid w:val="00890E4C"/>
    <w:rsid w:val="00890E74"/>
    <w:rsid w:val="0089418F"/>
    <w:rsid w:val="00897C29"/>
    <w:rsid w:val="008A1A9C"/>
    <w:rsid w:val="008A4633"/>
    <w:rsid w:val="008A6F29"/>
    <w:rsid w:val="008B032E"/>
    <w:rsid w:val="008B5E4E"/>
    <w:rsid w:val="008C0FA2"/>
    <w:rsid w:val="008C2342"/>
    <w:rsid w:val="008C77B6"/>
    <w:rsid w:val="008D1B91"/>
    <w:rsid w:val="008D724A"/>
    <w:rsid w:val="008E7A3E"/>
    <w:rsid w:val="008F41FD"/>
    <w:rsid w:val="008F4479"/>
    <w:rsid w:val="008F4BA0"/>
    <w:rsid w:val="00901726"/>
    <w:rsid w:val="00903DA6"/>
    <w:rsid w:val="00920E6A"/>
    <w:rsid w:val="00924A72"/>
    <w:rsid w:val="00931816"/>
    <w:rsid w:val="00931F9E"/>
    <w:rsid w:val="00932C71"/>
    <w:rsid w:val="009348A3"/>
    <w:rsid w:val="0094314E"/>
    <w:rsid w:val="009509D5"/>
    <w:rsid w:val="009538F5"/>
    <w:rsid w:val="00957187"/>
    <w:rsid w:val="009603E1"/>
    <w:rsid w:val="00961C9D"/>
    <w:rsid w:val="00963065"/>
    <w:rsid w:val="0097151F"/>
    <w:rsid w:val="0097296D"/>
    <w:rsid w:val="00973777"/>
    <w:rsid w:val="00975536"/>
    <w:rsid w:val="00976E78"/>
    <w:rsid w:val="009775C0"/>
    <w:rsid w:val="00985E05"/>
    <w:rsid w:val="00987F66"/>
    <w:rsid w:val="00990634"/>
    <w:rsid w:val="00991733"/>
    <w:rsid w:val="00992078"/>
    <w:rsid w:val="009A1467"/>
    <w:rsid w:val="009A6464"/>
    <w:rsid w:val="009B69F5"/>
    <w:rsid w:val="009C5FF7"/>
    <w:rsid w:val="009C6292"/>
    <w:rsid w:val="009D0D48"/>
    <w:rsid w:val="009D15DB"/>
    <w:rsid w:val="009D5D1A"/>
    <w:rsid w:val="009D694F"/>
    <w:rsid w:val="009F1CBB"/>
    <w:rsid w:val="009F3305"/>
    <w:rsid w:val="009F6FB2"/>
    <w:rsid w:val="009F7D04"/>
    <w:rsid w:val="00A071C0"/>
    <w:rsid w:val="00A21135"/>
    <w:rsid w:val="00A2113B"/>
    <w:rsid w:val="00A22670"/>
    <w:rsid w:val="00A24B35"/>
    <w:rsid w:val="00A271BA"/>
    <w:rsid w:val="00A27F86"/>
    <w:rsid w:val="00A3666E"/>
    <w:rsid w:val="00A431C6"/>
    <w:rsid w:val="00A47B7E"/>
    <w:rsid w:val="00A54315"/>
    <w:rsid w:val="00A60FBC"/>
    <w:rsid w:val="00A6314F"/>
    <w:rsid w:val="00A65C0B"/>
    <w:rsid w:val="00A81FD2"/>
    <w:rsid w:val="00A8441A"/>
    <w:rsid w:val="00A8674A"/>
    <w:rsid w:val="00AA6F6E"/>
    <w:rsid w:val="00AB2307"/>
    <w:rsid w:val="00AB48D3"/>
    <w:rsid w:val="00AB6693"/>
    <w:rsid w:val="00AC4008"/>
    <w:rsid w:val="00AC40D5"/>
    <w:rsid w:val="00AE2124"/>
    <w:rsid w:val="00AE24BC"/>
    <w:rsid w:val="00AE3E3F"/>
    <w:rsid w:val="00AE7FE9"/>
    <w:rsid w:val="00AF4760"/>
    <w:rsid w:val="00AF55D4"/>
    <w:rsid w:val="00B05832"/>
    <w:rsid w:val="00B05C2D"/>
    <w:rsid w:val="00B12933"/>
    <w:rsid w:val="00B12B88"/>
    <w:rsid w:val="00B13BC8"/>
    <w:rsid w:val="00B1756E"/>
    <w:rsid w:val="00B24662"/>
    <w:rsid w:val="00B258D1"/>
    <w:rsid w:val="00B3569C"/>
    <w:rsid w:val="00B43676"/>
    <w:rsid w:val="00B4799E"/>
    <w:rsid w:val="00B60125"/>
    <w:rsid w:val="00B63144"/>
    <w:rsid w:val="00B6656B"/>
    <w:rsid w:val="00B71625"/>
    <w:rsid w:val="00B75C54"/>
    <w:rsid w:val="00B92A15"/>
    <w:rsid w:val="00B92A93"/>
    <w:rsid w:val="00BA17A8"/>
    <w:rsid w:val="00BA3C33"/>
    <w:rsid w:val="00BB0878"/>
    <w:rsid w:val="00BB1879"/>
    <w:rsid w:val="00BB5981"/>
    <w:rsid w:val="00BC0ABE"/>
    <w:rsid w:val="00BC2814"/>
    <w:rsid w:val="00BC2DAF"/>
    <w:rsid w:val="00BC30DB"/>
    <w:rsid w:val="00BC64FF"/>
    <w:rsid w:val="00BC7C37"/>
    <w:rsid w:val="00BD2244"/>
    <w:rsid w:val="00BE29E7"/>
    <w:rsid w:val="00BE6472"/>
    <w:rsid w:val="00BF02E9"/>
    <w:rsid w:val="00BF29B8"/>
    <w:rsid w:val="00BF46EA"/>
    <w:rsid w:val="00C06F91"/>
    <w:rsid w:val="00C07D05"/>
    <w:rsid w:val="00C10856"/>
    <w:rsid w:val="00C11F16"/>
    <w:rsid w:val="00C203FA"/>
    <w:rsid w:val="00C24FA3"/>
    <w:rsid w:val="00C3164F"/>
    <w:rsid w:val="00C31B5E"/>
    <w:rsid w:val="00C331AA"/>
    <w:rsid w:val="00C34D3E"/>
    <w:rsid w:val="00C35B37"/>
    <w:rsid w:val="00C3747A"/>
    <w:rsid w:val="00C56DCC"/>
    <w:rsid w:val="00C57075"/>
    <w:rsid w:val="00C60055"/>
    <w:rsid w:val="00C60746"/>
    <w:rsid w:val="00C701FF"/>
    <w:rsid w:val="00C72AFE"/>
    <w:rsid w:val="00C81619"/>
    <w:rsid w:val="00CA013C"/>
    <w:rsid w:val="00CA6D6D"/>
    <w:rsid w:val="00CC7A4E"/>
    <w:rsid w:val="00CD1359"/>
    <w:rsid w:val="00CD2ADB"/>
    <w:rsid w:val="00CD4C83"/>
    <w:rsid w:val="00CF291C"/>
    <w:rsid w:val="00CF49F5"/>
    <w:rsid w:val="00D018D8"/>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45E86"/>
    <w:rsid w:val="00D53072"/>
    <w:rsid w:val="00D61A4E"/>
    <w:rsid w:val="00D634EA"/>
    <w:rsid w:val="00D7127E"/>
    <w:rsid w:val="00D73A78"/>
    <w:rsid w:val="00D77956"/>
    <w:rsid w:val="00D80F0C"/>
    <w:rsid w:val="00D82279"/>
    <w:rsid w:val="00D92077"/>
    <w:rsid w:val="00D951E2"/>
    <w:rsid w:val="00D9565A"/>
    <w:rsid w:val="00DB2337"/>
    <w:rsid w:val="00DB5F87"/>
    <w:rsid w:val="00DC0376"/>
    <w:rsid w:val="00DC099B"/>
    <w:rsid w:val="00DD4CD4"/>
    <w:rsid w:val="00DD65A2"/>
    <w:rsid w:val="00DD6770"/>
    <w:rsid w:val="00DE0749"/>
    <w:rsid w:val="00DE1CE2"/>
    <w:rsid w:val="00DE3FAF"/>
    <w:rsid w:val="00DF1210"/>
    <w:rsid w:val="00DF31E9"/>
    <w:rsid w:val="00DF5C23"/>
    <w:rsid w:val="00E01DAD"/>
    <w:rsid w:val="00E021DC"/>
    <w:rsid w:val="00E03F91"/>
    <w:rsid w:val="00E064F2"/>
    <w:rsid w:val="00E0717B"/>
    <w:rsid w:val="00E20D65"/>
    <w:rsid w:val="00E2778D"/>
    <w:rsid w:val="00E353A2"/>
    <w:rsid w:val="00E36881"/>
    <w:rsid w:val="00E42E4C"/>
    <w:rsid w:val="00E469A8"/>
    <w:rsid w:val="00E47013"/>
    <w:rsid w:val="00E541F9"/>
    <w:rsid w:val="00E5587A"/>
    <w:rsid w:val="00E57B79"/>
    <w:rsid w:val="00E628DE"/>
    <w:rsid w:val="00E63419"/>
    <w:rsid w:val="00E64496"/>
    <w:rsid w:val="00E81153"/>
    <w:rsid w:val="00E8322E"/>
    <w:rsid w:val="00E903E0"/>
    <w:rsid w:val="00EA1115"/>
    <w:rsid w:val="00EA39EB"/>
    <w:rsid w:val="00EA58CE"/>
    <w:rsid w:val="00EB33FF"/>
    <w:rsid w:val="00EB42DA"/>
    <w:rsid w:val="00EB5425"/>
    <w:rsid w:val="00EC2759"/>
    <w:rsid w:val="00EC7106"/>
    <w:rsid w:val="00ED0120"/>
    <w:rsid w:val="00ED17FE"/>
    <w:rsid w:val="00ED4144"/>
    <w:rsid w:val="00ED4E12"/>
    <w:rsid w:val="00EE051B"/>
    <w:rsid w:val="00EE54B4"/>
    <w:rsid w:val="00EE5ABE"/>
    <w:rsid w:val="00EE6464"/>
    <w:rsid w:val="00EF2B5C"/>
    <w:rsid w:val="00EF7794"/>
    <w:rsid w:val="00F02046"/>
    <w:rsid w:val="00F02C67"/>
    <w:rsid w:val="00F053D8"/>
    <w:rsid w:val="00F07888"/>
    <w:rsid w:val="00F07F35"/>
    <w:rsid w:val="00F1313D"/>
    <w:rsid w:val="00F17812"/>
    <w:rsid w:val="00F201E7"/>
    <w:rsid w:val="00F21C79"/>
    <w:rsid w:val="00F238C9"/>
    <w:rsid w:val="00F23CA5"/>
    <w:rsid w:val="00F251B3"/>
    <w:rsid w:val="00F277AA"/>
    <w:rsid w:val="00F31955"/>
    <w:rsid w:val="00F34C06"/>
    <w:rsid w:val="00F43EA3"/>
    <w:rsid w:val="00F50C55"/>
    <w:rsid w:val="00F57FFB"/>
    <w:rsid w:val="00F601E6"/>
    <w:rsid w:val="00F63C2B"/>
    <w:rsid w:val="00F73954"/>
    <w:rsid w:val="00F73C6A"/>
    <w:rsid w:val="00F76557"/>
    <w:rsid w:val="00F81DD5"/>
    <w:rsid w:val="00F94060"/>
    <w:rsid w:val="00FA5098"/>
    <w:rsid w:val="00FA56F6"/>
    <w:rsid w:val="00FB0A2F"/>
    <w:rsid w:val="00FB1911"/>
    <w:rsid w:val="00FB329D"/>
    <w:rsid w:val="00FC27E3"/>
    <w:rsid w:val="00FC29E1"/>
    <w:rsid w:val="00FC74C7"/>
    <w:rsid w:val="00FD3AEE"/>
    <w:rsid w:val="00FD451D"/>
    <w:rsid w:val="00FD52CE"/>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D01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4314E"/>
    <w:rPr>
      <w:rFonts w:ascii="Book Antiqua" w:hAnsi="Book Antiqua"/>
      <w:sz w:val="16"/>
    </w:rPr>
  </w:style>
  <w:style w:type="paragraph" w:styleId="Heading1">
    <w:name w:val="heading 1"/>
    <w:aliases w:val="Pocket"/>
    <w:basedOn w:val="Normal"/>
    <w:next w:val="Normal"/>
    <w:link w:val="Heading1Char"/>
    <w:uiPriority w:val="9"/>
    <w:qFormat/>
    <w:rsid w:val="0094314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314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314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4314E"/>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431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14E"/>
  </w:style>
  <w:style w:type="character" w:customStyle="1" w:styleId="Heading1Char">
    <w:name w:val="Heading 1 Char"/>
    <w:aliases w:val="Pocket Char"/>
    <w:basedOn w:val="DefaultParagraphFont"/>
    <w:link w:val="Heading1"/>
    <w:uiPriority w:val="9"/>
    <w:rsid w:val="0094314E"/>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94314E"/>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94314E"/>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94314E"/>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314E"/>
    <w:rPr>
      <w:b/>
      <w:sz w:val="24"/>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94314E"/>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94314E"/>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94314E"/>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94314E"/>
    <w:rPr>
      <w:color w:val="auto"/>
      <w:u w:val="none"/>
    </w:rPr>
  </w:style>
  <w:style w:type="paragraph" w:styleId="DocumentMap">
    <w:name w:val="Document Map"/>
    <w:basedOn w:val="Normal"/>
    <w:link w:val="DocumentMapChar"/>
    <w:uiPriority w:val="99"/>
    <w:semiHidden/>
    <w:unhideWhenUsed/>
    <w:rsid w:val="0094314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314E"/>
    <w:rPr>
      <w:rFonts w:ascii="Lucida Grande" w:hAnsi="Lucida Grande" w:cs="Lucida Grande"/>
    </w:rPr>
  </w:style>
  <w:style w:type="character" w:customStyle="1" w:styleId="TitleChar">
    <w:name w:val="Title Char"/>
    <w:aliases w:val="Cites and Cards Char1,UNDERLINE Char1,Bold Underlined Char1,Cites and Cards Char,UNDERLINE Char,Bold Underlined Char"/>
    <w:basedOn w:val="DefaultParagraphFont"/>
    <w:link w:val="Title"/>
    <w:uiPriority w:val="6"/>
    <w:qFormat/>
    <w:rsid w:val="0094314E"/>
    <w:rPr>
      <w:u w:val="single"/>
    </w:rPr>
  </w:style>
  <w:style w:type="paragraph" w:customStyle="1" w:styleId="textbold">
    <w:name w:val="text bold"/>
    <w:basedOn w:val="Normal"/>
    <w:link w:val="Emphasis"/>
    <w:uiPriority w:val="7"/>
    <w:qFormat/>
    <w:rsid w:val="0094314E"/>
    <w:pPr>
      <w:pBdr>
        <w:top w:val="single" w:sz="4" w:space="0" w:color="auto"/>
        <w:left w:val="single" w:sz="4" w:space="0" w:color="auto"/>
        <w:bottom w:val="single" w:sz="4" w:space="0" w:color="auto"/>
        <w:right w:val="single" w:sz="4" w:space="0" w:color="auto"/>
      </w:pBdr>
      <w:spacing w:after="160" w:line="256" w:lineRule="auto"/>
      <w:ind w:left="720"/>
      <w:jc w:val="both"/>
    </w:pPr>
    <w:rPr>
      <w:b/>
      <w:iCs/>
      <w:sz w:val="24"/>
      <w:u w:val="single"/>
    </w:rPr>
  </w:style>
  <w:style w:type="paragraph" w:styleId="Title">
    <w:name w:val="Title"/>
    <w:aliases w:val="Cites and Cards,UNDERLINE,Bold Underlined"/>
    <w:basedOn w:val="Normal"/>
    <w:link w:val="TitleChar"/>
    <w:uiPriority w:val="6"/>
    <w:qFormat/>
    <w:rsid w:val="0094314E"/>
    <w:pPr>
      <w:widowControl w:val="0"/>
      <w:spacing w:before="240" w:after="60"/>
      <w:jc w:val="center"/>
      <w:outlineLvl w:val="0"/>
    </w:pPr>
    <w:rPr>
      <w:rFonts w:asciiTheme="minorHAnsi" w:hAnsiTheme="minorHAnsi"/>
      <w:sz w:val="24"/>
      <w:u w:val="single"/>
    </w:rPr>
  </w:style>
  <w:style w:type="character" w:customStyle="1" w:styleId="TitleChar1">
    <w:name w:val="Title Char1"/>
    <w:basedOn w:val="DefaultParagraphFont"/>
    <w:uiPriority w:val="10"/>
    <w:rsid w:val="0094314E"/>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qFormat/>
    <w:rsid w:val="0094314E"/>
    <w:rPr>
      <w:b/>
      <w:u w:val="single"/>
    </w:rPr>
  </w:style>
  <w:style w:type="character" w:customStyle="1" w:styleId="ft1">
    <w:name w:val="ft1"/>
    <w:basedOn w:val="DefaultParagraphFont"/>
    <w:rsid w:val="0094314E"/>
  </w:style>
  <w:style w:type="character" w:customStyle="1" w:styleId="DebateUnderline">
    <w:name w:val="Debate Underline"/>
    <w:rsid w:val="00931F9E"/>
    <w:rPr>
      <w:rFonts w:ascii="Times New Roman" w:hAnsi="Times New Roman" w:cs="Times New Roman" w:hint="default"/>
      <w:sz w:val="20"/>
      <w:u w:val="thick"/>
    </w:rPr>
  </w:style>
  <w:style w:type="paragraph" w:styleId="ListParagraph">
    <w:name w:val="List Paragraph"/>
    <w:basedOn w:val="Normal"/>
    <w:uiPriority w:val="34"/>
    <w:qFormat/>
    <w:rsid w:val="007E65D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4314E"/>
    <w:rPr>
      <w:rFonts w:ascii="Book Antiqua" w:hAnsi="Book Antiqua"/>
      <w:sz w:val="16"/>
    </w:rPr>
  </w:style>
  <w:style w:type="paragraph" w:styleId="Heading1">
    <w:name w:val="heading 1"/>
    <w:aliases w:val="Pocket"/>
    <w:basedOn w:val="Normal"/>
    <w:next w:val="Normal"/>
    <w:link w:val="Heading1Char"/>
    <w:uiPriority w:val="9"/>
    <w:qFormat/>
    <w:rsid w:val="0094314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314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314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4314E"/>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431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14E"/>
  </w:style>
  <w:style w:type="character" w:customStyle="1" w:styleId="Heading1Char">
    <w:name w:val="Heading 1 Char"/>
    <w:aliases w:val="Pocket Char"/>
    <w:basedOn w:val="DefaultParagraphFont"/>
    <w:link w:val="Heading1"/>
    <w:uiPriority w:val="9"/>
    <w:rsid w:val="0094314E"/>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94314E"/>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94314E"/>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94314E"/>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314E"/>
    <w:rPr>
      <w:b/>
      <w:sz w:val="24"/>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94314E"/>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94314E"/>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94314E"/>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94314E"/>
    <w:rPr>
      <w:color w:val="auto"/>
      <w:u w:val="none"/>
    </w:rPr>
  </w:style>
  <w:style w:type="paragraph" w:styleId="DocumentMap">
    <w:name w:val="Document Map"/>
    <w:basedOn w:val="Normal"/>
    <w:link w:val="DocumentMapChar"/>
    <w:uiPriority w:val="99"/>
    <w:semiHidden/>
    <w:unhideWhenUsed/>
    <w:rsid w:val="0094314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314E"/>
    <w:rPr>
      <w:rFonts w:ascii="Lucida Grande" w:hAnsi="Lucida Grande" w:cs="Lucida Grande"/>
    </w:rPr>
  </w:style>
  <w:style w:type="character" w:customStyle="1" w:styleId="TitleChar">
    <w:name w:val="Title Char"/>
    <w:aliases w:val="Cites and Cards Char1,UNDERLINE Char1,Bold Underlined Char1,Cites and Cards Char,UNDERLINE Char,Bold Underlined Char"/>
    <w:basedOn w:val="DefaultParagraphFont"/>
    <w:link w:val="Title"/>
    <w:uiPriority w:val="6"/>
    <w:qFormat/>
    <w:rsid w:val="0094314E"/>
    <w:rPr>
      <w:u w:val="single"/>
    </w:rPr>
  </w:style>
  <w:style w:type="paragraph" w:customStyle="1" w:styleId="textbold">
    <w:name w:val="text bold"/>
    <w:basedOn w:val="Normal"/>
    <w:link w:val="Emphasis"/>
    <w:uiPriority w:val="7"/>
    <w:qFormat/>
    <w:rsid w:val="0094314E"/>
    <w:pPr>
      <w:pBdr>
        <w:top w:val="single" w:sz="4" w:space="0" w:color="auto"/>
        <w:left w:val="single" w:sz="4" w:space="0" w:color="auto"/>
        <w:bottom w:val="single" w:sz="4" w:space="0" w:color="auto"/>
        <w:right w:val="single" w:sz="4" w:space="0" w:color="auto"/>
      </w:pBdr>
      <w:spacing w:after="160" w:line="256" w:lineRule="auto"/>
      <w:ind w:left="720"/>
      <w:jc w:val="both"/>
    </w:pPr>
    <w:rPr>
      <w:b/>
      <w:iCs/>
      <w:sz w:val="24"/>
      <w:u w:val="single"/>
    </w:rPr>
  </w:style>
  <w:style w:type="paragraph" w:styleId="Title">
    <w:name w:val="Title"/>
    <w:aliases w:val="Cites and Cards,UNDERLINE,Bold Underlined"/>
    <w:basedOn w:val="Normal"/>
    <w:link w:val="TitleChar"/>
    <w:uiPriority w:val="6"/>
    <w:qFormat/>
    <w:rsid w:val="0094314E"/>
    <w:pPr>
      <w:widowControl w:val="0"/>
      <w:spacing w:before="240" w:after="60"/>
      <w:jc w:val="center"/>
      <w:outlineLvl w:val="0"/>
    </w:pPr>
    <w:rPr>
      <w:rFonts w:asciiTheme="minorHAnsi" w:hAnsiTheme="minorHAnsi"/>
      <w:sz w:val="24"/>
      <w:u w:val="single"/>
    </w:rPr>
  </w:style>
  <w:style w:type="character" w:customStyle="1" w:styleId="TitleChar1">
    <w:name w:val="Title Char1"/>
    <w:basedOn w:val="DefaultParagraphFont"/>
    <w:uiPriority w:val="10"/>
    <w:rsid w:val="0094314E"/>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qFormat/>
    <w:rsid w:val="0094314E"/>
    <w:rPr>
      <w:b/>
      <w:u w:val="single"/>
    </w:rPr>
  </w:style>
  <w:style w:type="character" w:customStyle="1" w:styleId="ft1">
    <w:name w:val="ft1"/>
    <w:basedOn w:val="DefaultParagraphFont"/>
    <w:rsid w:val="0094314E"/>
  </w:style>
  <w:style w:type="character" w:customStyle="1" w:styleId="DebateUnderline">
    <w:name w:val="Debate Underline"/>
    <w:rsid w:val="00931F9E"/>
    <w:rPr>
      <w:rFonts w:ascii="Times New Roman" w:hAnsi="Times New Roman" w:cs="Times New Roman" w:hint="default"/>
      <w:sz w:val="20"/>
      <w:u w:val="thick"/>
    </w:rPr>
  </w:style>
  <w:style w:type="paragraph" w:styleId="ListParagraph">
    <w:name w:val="List Paragraph"/>
    <w:basedOn w:val="Normal"/>
    <w:uiPriority w:val="34"/>
    <w:qFormat/>
    <w:rsid w:val="007E6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the3nr.com/2010/10/09/tips-for-answering-global-warming-impacts/" TargetMode="External"/><Relationship Id="rId14" Type="http://schemas.openxmlformats.org/officeDocument/2006/relationships/hyperlink" Target="http://www.skepticalscience.com/realistically-what-might-future-climate-look-like.html" TargetMode="External"/><Relationship Id="rId15" Type="http://schemas.openxmlformats.org/officeDocument/2006/relationships/hyperlink" Target="http://www.edf.org/page.cfm?tagID=1011" TargetMode="External"/><Relationship Id="rId16" Type="http://schemas.openxmlformats.org/officeDocument/2006/relationships/hyperlink" Target="http://www.sciencedaily.com/releases/2008/04/080402100001.htm" TargetMode="External"/><Relationship Id="rId17" Type="http://schemas.openxmlformats.org/officeDocument/2006/relationships/hyperlink" Target="http://online.wsj.com/article/SB10001424052702304636404577291352882984274.html" TargetMode="External"/><Relationship Id="rId18" Type="http://schemas.openxmlformats.org/officeDocument/2006/relationships/hyperlink" Target="http://www.growthcommission.org/storage/cgdev/documents/gcwp060web.pdf" TargetMode="External"/><Relationship Id="rId19" Type="http://schemas.openxmlformats.org/officeDocument/2006/relationships/hyperlink" Target="http://www.drroyspencer.com/2012/02/" TargetMode="External"/><Relationship Id="rId50" Type="http://schemas.openxmlformats.org/officeDocument/2006/relationships/hyperlink" Target="http://www.npr.org/sections/thetwo-way/2016/04/21/474690936/can-the-u-s-and-china-keep-their-climate-pledges" TargetMode="External"/><Relationship Id="rId51" Type="http://schemas.openxmlformats.org/officeDocument/2006/relationships/hyperlink" Target="http://www.japantimes.co.jp/opinion/2015/10/29/commentary/world-commentary/india-must-take-climate-change-seriously/"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www.usnews.com/news/articles/2015/12/10/why-china-and-the-us-have-found-common-purpose-on-climate-change" TargetMode="External"/><Relationship Id="rId41" Type="http://schemas.openxmlformats.org/officeDocument/2006/relationships/hyperlink" Target="http://www.usnews.com/news/articles/2015/12/10/why-china-and-the-us-have-found-common-purpose-on-climate-change" TargetMode="External"/><Relationship Id="rId42" Type="http://schemas.openxmlformats.org/officeDocument/2006/relationships/hyperlink" Target="http://www.wri.org/blog/2016/03/5-questions-what-does-chinas-new-five-year-plan-mean-climate-action" TargetMode="External"/><Relationship Id="rId43" Type="http://schemas.openxmlformats.org/officeDocument/2006/relationships/hyperlink" Target="http://www.usnews.com/news/articles/2015/12/10/why-china-and-the-us-have-found-common-purpose-on-climate-change" TargetMode="External"/><Relationship Id="rId44" Type="http://schemas.openxmlformats.org/officeDocument/2006/relationships/hyperlink" Target="http://www.wri.org/blog/2016/03/5-questions-what-does-chinas-new-five-year-plan-mean-climate-action" TargetMode="External"/><Relationship Id="rId45" Type="http://schemas.openxmlformats.org/officeDocument/2006/relationships/hyperlink" Target="http://www.wri.org/blog/2016/03/5-questions-what-does-chinas-new-five-year-plan-mean-climate-action" TargetMode="External"/><Relationship Id="rId46" Type="http://schemas.openxmlformats.org/officeDocument/2006/relationships/hyperlink" Target="http://www.wri.org/blog/2016/03/5-questions-what-does-chinas-new-five-year-plan-mean-climate-action" TargetMode="External"/><Relationship Id="rId47" Type="http://schemas.openxmlformats.org/officeDocument/2006/relationships/hyperlink" Target="https://next.ft.com/content/4644c883-0893-3add-b1e3-63a7dda2e275" TargetMode="External"/><Relationship Id="rId48" Type="http://schemas.openxmlformats.org/officeDocument/2006/relationships/hyperlink" Target="https://next.ft.com/content/4644c883-0893-3add-b1e3-63a7dda2e275" TargetMode="External"/><Relationship Id="rId49" Type="http://schemas.openxmlformats.org/officeDocument/2006/relationships/hyperlink" Target="https://next.ft.com/content/4644c883-0893-3add-b1e3-63a7dda2e275"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lobalwarming.org/2015/01/22/lukewarmer-matt-ridley-on-how-to-debate-climate-change/" TargetMode="External"/><Relationship Id="rId8" Type="http://schemas.openxmlformats.org/officeDocument/2006/relationships/hyperlink" Target="https://www.theguardian.com/environment/climate-consensus-97-per-cent/2015/may/13/lukewarmers-the-third-stage-of-climate-denial" TargetMode="External"/><Relationship Id="rId9" Type="http://schemas.openxmlformats.org/officeDocument/2006/relationships/hyperlink" Target="http://thinkprogress.org/climate/2009/01/11/203535/voodoo-economists-robert-mendelsohn/" TargetMode="External"/><Relationship Id="rId30" Type="http://schemas.openxmlformats.org/officeDocument/2006/relationships/hyperlink" Target="http://online.wsj.com/article/SB10001424052702304636404577291352882984274.html" TargetMode="External"/><Relationship Id="rId31" Type="http://schemas.openxmlformats.org/officeDocument/2006/relationships/hyperlink" Target="http://www.forbes.com/sites/timworstall/2012/03/23/if-the-mwp-was-global-what-does-that-tell-us-about-climate-change-now/" TargetMode="External"/><Relationship Id="rId32" Type="http://schemas.openxmlformats.org/officeDocument/2006/relationships/hyperlink" Target="http://www.wired.com/wiredscience/2012/08/ff_apocalypsenot/all" TargetMode="External"/><Relationship Id="rId33" Type="http://schemas.openxmlformats.org/officeDocument/2006/relationships/hyperlink" Target="http://www.theregister.co.uk/2011/06/14/ice_age/" TargetMode="External"/><Relationship Id="rId34" Type="http://schemas.openxmlformats.org/officeDocument/2006/relationships/hyperlink" Target="https://www.theguardian.com/environment/climate-consensus-97-per-cent/2016/apr/13/its-settled-90100-of-climate-experts-agree-on-human-caused-global-warming" TargetMode="External"/><Relationship Id="rId35" Type="http://schemas.openxmlformats.org/officeDocument/2006/relationships/hyperlink" Target="https://www.sciencedaily.com/releases/2016/04/160412211610.htm" TargetMode="External"/><Relationship Id="rId36" Type="http://schemas.openxmlformats.org/officeDocument/2006/relationships/hyperlink" Target="https://next.ft.com/content/e8d011fa-b8b5-11e3-835e-00144feabdc0" TargetMode="External"/><Relationship Id="rId37" Type="http://schemas.openxmlformats.org/officeDocument/2006/relationships/hyperlink" Target="http://www.rationaloptimist.com/blog/my-life-as-a-climate-lukewarmer.aspx" TargetMode="External"/><Relationship Id="rId38" Type="http://schemas.openxmlformats.org/officeDocument/2006/relationships/hyperlink" Target="http://www.rationaloptimist.com/blog/my-life-as-a-climate-lukewarmer.aspx" TargetMode="External"/><Relationship Id="rId39" Type="http://schemas.openxmlformats.org/officeDocument/2006/relationships/hyperlink" Target="http://www.theglobeandmail.com/opinion/dont-bash-the-global-lukewarmers/article17906081/" TargetMode="External"/><Relationship Id="rId20" Type="http://schemas.openxmlformats.org/officeDocument/2006/relationships/hyperlink" Target="http://www.drroyspencer.com/research-articles/satellite-and-climate-model-evidence/" TargetMode="External"/><Relationship Id="rId21" Type="http://schemas.openxmlformats.org/officeDocument/2006/relationships/hyperlink" Target="http://www.ted.com/conversations/2533/climate_models_are_fundamental.html" TargetMode="External"/><Relationship Id="rId22" Type="http://schemas.openxmlformats.org/officeDocument/2006/relationships/hyperlink" Target="http://www.drroyspencer.com/research-articles/satellite-and-climate-model-evidence/?id=stratospheric-pollution-helps-slow-global-warming" TargetMode="External"/><Relationship Id="rId23" Type="http://schemas.openxmlformats.org/officeDocument/2006/relationships/hyperlink" Target="http://wattsupwiththat.com/2012/01/08/new-paper-agw-may-save-us-from-the-next-ice-age/?id=global-warming-and-climate-change" TargetMode="External"/><Relationship Id="rId24" Type="http://schemas.openxmlformats.org/officeDocument/2006/relationships/hyperlink" Target="http://www.popsci.com/science/article/2012-01/human-co2-emissions-could-avert-next-ice-age-study-says" TargetMode="External"/><Relationship Id="rId25" Type="http://schemas.openxmlformats.org/officeDocument/2006/relationships/hyperlink" Target="http://en.wikipedia.org/wiki/Aerosol" TargetMode="External"/><Relationship Id="rId26" Type="http://schemas.openxmlformats.org/officeDocument/2006/relationships/hyperlink" Target="http://www.scientificamerican.com/blog/post.cfm?id=a-24-degree-c-rise-by-2020-probably-2011-01-20" TargetMode="External"/><Relationship Id="rId27" Type="http://schemas.openxmlformats.org/officeDocument/2006/relationships/hyperlink" Target="http://standeyo.com/Reports/Ice_age/050614.ice.age.html" TargetMode="External"/><Relationship Id="rId28" Type="http://schemas.openxmlformats.org/officeDocument/2006/relationships/hyperlink" Target="http://wattsupwiththat.com/2011/05/10/new-solar-reconstruction-paper-suggests-6x-tsi-change-than-cited-by-the-ipcc/" TargetMode="External"/><Relationship Id="rId29" Type="http://schemas.openxmlformats.org/officeDocument/2006/relationships/hyperlink" Target="http://wattsupwiththat.com/2011/05/10/new-solar-reconstruction-paper-suggests-6x-tsi-change-than-cited-by-the-ipcc/" TargetMode="External"/><Relationship Id="rId10" Type="http://schemas.openxmlformats.org/officeDocument/2006/relationships/hyperlink" Target="https://debunkingdenialism.com/2012/06/23/a-torrent-of-errors-in-david-evans-case-against-global-warming/" TargetMode="External"/><Relationship Id="rId11" Type="http://schemas.openxmlformats.org/officeDocument/2006/relationships/hyperlink" Target="http://thinkprogress.org/climate/2011/07/29/282584/climate-scienists-debunk-latest-bunk-by-denier-roy-spencer/" TargetMode="External"/><Relationship Id="rId12" Type="http://schemas.openxmlformats.org/officeDocument/2006/relationships/hyperlink" Target="http://www.desmogblog.com/slamming-the-climate-skeptic-sc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09A7A-2161-7C41-9F74-CB9FDD2FD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135</TotalTime>
  <Pages>49</Pages>
  <Words>22971</Words>
  <Characters>130937</Characters>
  <Application>Microsoft Macintosh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153601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13</cp:revision>
  <dcterms:created xsi:type="dcterms:W3CDTF">2016-07-15T22:48:00Z</dcterms:created>
  <dcterms:modified xsi:type="dcterms:W3CDTF">2016-07-17T23:01:00Z</dcterms:modified>
  <cp:category/>
</cp:coreProperties>
</file>